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0270ED" w:rsidRPr="000D67AD" w:rsidRDefault="000270ED" w:rsidP="00E75D04">
                            <w:pPr>
                              <w:ind w:right="-23"/>
                              <w:rPr>
                                <w:rFonts w:ascii="Helios" w:hAnsi="Helios"/>
                                <w:sz w:val="12"/>
                                <w:szCs w:val="12"/>
                              </w:rPr>
                            </w:pPr>
                            <w:r w:rsidRPr="000D67AD">
                              <w:rPr>
                                <w:rFonts w:ascii="Helios" w:hAnsi="Helios"/>
                                <w:sz w:val="12"/>
                                <w:szCs w:val="12"/>
                              </w:rPr>
                              <w:t>Публичное акционерное общество</w:t>
                            </w:r>
                          </w:p>
                          <w:p w:rsidR="000270ED" w:rsidRPr="000D67AD" w:rsidRDefault="000270ED"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270ED" w:rsidRPr="000D67AD" w:rsidRDefault="000270ED" w:rsidP="00E75D04">
                            <w:pPr>
                              <w:ind w:right="-23"/>
                              <w:rPr>
                                <w:rFonts w:ascii="Helios" w:hAnsi="Helios"/>
                                <w:sz w:val="12"/>
                                <w:szCs w:val="12"/>
                              </w:rPr>
                            </w:pPr>
                            <w:r w:rsidRPr="000D67AD">
                              <w:rPr>
                                <w:rFonts w:ascii="Helios" w:hAnsi="Helios"/>
                                <w:sz w:val="12"/>
                                <w:szCs w:val="12"/>
                              </w:rPr>
                              <w:t>сетевая компания Центра»</w:t>
                            </w:r>
                          </w:p>
                          <w:p w:rsidR="000270ED" w:rsidRPr="000D67AD" w:rsidRDefault="000270ED" w:rsidP="00E75D04">
                            <w:pPr>
                              <w:ind w:right="-23"/>
                              <w:rPr>
                                <w:rFonts w:ascii="Helios" w:hAnsi="Helios"/>
                                <w:sz w:val="12"/>
                                <w:szCs w:val="12"/>
                              </w:rPr>
                            </w:pPr>
                            <w:r w:rsidRPr="000D67AD">
                              <w:rPr>
                                <w:rFonts w:ascii="Helios" w:hAnsi="Helios"/>
                                <w:sz w:val="12"/>
                                <w:szCs w:val="12"/>
                              </w:rPr>
                              <w:t>2-я Ямская ул., д. 4, Москва, 127018</w:t>
                            </w:r>
                          </w:p>
                          <w:p w:rsidR="000270ED" w:rsidRPr="000D67AD" w:rsidRDefault="000270ED" w:rsidP="00E75D04">
                            <w:pPr>
                              <w:ind w:right="-23"/>
                              <w:rPr>
                                <w:rFonts w:ascii="Helios" w:hAnsi="Helios"/>
                                <w:sz w:val="12"/>
                                <w:szCs w:val="12"/>
                              </w:rPr>
                            </w:pPr>
                            <w:r w:rsidRPr="000D67AD">
                              <w:rPr>
                                <w:rFonts w:ascii="Helios" w:hAnsi="Helios"/>
                                <w:sz w:val="12"/>
                                <w:szCs w:val="12"/>
                              </w:rPr>
                              <w:t>тел.: +7 (495) 747-92-92,</w:t>
                            </w:r>
                          </w:p>
                          <w:p w:rsidR="000270ED" w:rsidRPr="000D67AD" w:rsidRDefault="000270ED" w:rsidP="00E75D04">
                            <w:pPr>
                              <w:ind w:right="-23"/>
                              <w:rPr>
                                <w:rFonts w:ascii="Helios" w:hAnsi="Helios"/>
                                <w:sz w:val="12"/>
                                <w:szCs w:val="12"/>
                              </w:rPr>
                            </w:pPr>
                            <w:r w:rsidRPr="000D67AD">
                              <w:rPr>
                                <w:rFonts w:ascii="Helios" w:hAnsi="Helios"/>
                                <w:sz w:val="12"/>
                                <w:szCs w:val="12"/>
                              </w:rPr>
                              <w:t xml:space="preserve"> факс: +7 (495) 747-92-95, </w:t>
                            </w:r>
                          </w:p>
                          <w:p w:rsidR="000270ED" w:rsidRPr="000D67AD" w:rsidRDefault="000270ED"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270ED" w:rsidRPr="000D67AD" w:rsidRDefault="000270ED"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0270ED" w:rsidRPr="000D67AD" w:rsidRDefault="000270ED"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270ED" w:rsidRPr="00131580" w:rsidRDefault="000270ED"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r w:rsidR="00AF62B0">
                              <w:fldChar w:fldCharType="begin"/>
                            </w:r>
                            <w:r w:rsidR="00AF62B0" w:rsidRPr="005272F2">
                              <w:rPr>
                                <w:lang w:val="en-US"/>
                              </w:rPr>
                              <w:instrText xml:space="preserve"> HYPERLINK "mailto:posta@mrsk-1.ru" </w:instrText>
                            </w:r>
                            <w:r w:rsidR="00AF62B0">
                              <w:fldChar w:fldCharType="separate"/>
                            </w:r>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r w:rsidR="00AF62B0">
                              <w:rPr>
                                <w:rFonts w:ascii="Helios" w:hAnsi="Helios"/>
                                <w:sz w:val="12"/>
                                <w:szCs w:val="12"/>
                                <w:lang w:val="en-US"/>
                              </w:rPr>
                              <w:fldChar w:fldCharType="end"/>
                            </w:r>
                            <w:r w:rsidRPr="00131580">
                              <w:rPr>
                                <w:rFonts w:ascii="Helios" w:hAnsi="Helios"/>
                                <w:sz w:val="12"/>
                                <w:szCs w:val="12"/>
                                <w:lang w:val="en-US"/>
                              </w:rPr>
                              <w:t xml:space="preserve">, </w:t>
                            </w:r>
                            <w:r w:rsidR="00AF62B0">
                              <w:fldChar w:fldCharType="begin"/>
                            </w:r>
                            <w:r w:rsidR="00AF62B0" w:rsidRPr="005272F2">
                              <w:rPr>
                                <w:lang w:val="en-US"/>
                              </w:rPr>
                              <w:instrText xml:space="preserve"> HYPERLINK "http://www.mrsk-1.ru" </w:instrText>
                            </w:r>
                            <w:r w:rsidR="00AF62B0">
                              <w:fldChar w:fldCharType="separate"/>
                            </w:r>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r w:rsidR="00AF62B0">
                              <w:rPr>
                                <w:rFonts w:ascii="Helios" w:hAnsi="Helios"/>
                                <w:sz w:val="12"/>
                                <w:szCs w:val="12"/>
                                <w:lang w:val="en-US"/>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0270ED" w:rsidRPr="000D67AD" w:rsidRDefault="000270ED" w:rsidP="00E75D04">
                      <w:pPr>
                        <w:ind w:right="-23"/>
                        <w:rPr>
                          <w:rFonts w:ascii="Helios" w:hAnsi="Helios"/>
                          <w:sz w:val="12"/>
                          <w:szCs w:val="12"/>
                        </w:rPr>
                      </w:pPr>
                      <w:r w:rsidRPr="000D67AD">
                        <w:rPr>
                          <w:rFonts w:ascii="Helios" w:hAnsi="Helios"/>
                          <w:sz w:val="12"/>
                          <w:szCs w:val="12"/>
                        </w:rPr>
                        <w:t>Публичное акционерное общество</w:t>
                      </w:r>
                    </w:p>
                    <w:p w:rsidR="000270ED" w:rsidRPr="000D67AD" w:rsidRDefault="000270ED"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270ED" w:rsidRPr="000D67AD" w:rsidRDefault="000270ED" w:rsidP="00E75D04">
                      <w:pPr>
                        <w:ind w:right="-23"/>
                        <w:rPr>
                          <w:rFonts w:ascii="Helios" w:hAnsi="Helios"/>
                          <w:sz w:val="12"/>
                          <w:szCs w:val="12"/>
                        </w:rPr>
                      </w:pPr>
                      <w:r w:rsidRPr="000D67AD">
                        <w:rPr>
                          <w:rFonts w:ascii="Helios" w:hAnsi="Helios"/>
                          <w:sz w:val="12"/>
                          <w:szCs w:val="12"/>
                        </w:rPr>
                        <w:t>сетевая компания Центра»</w:t>
                      </w:r>
                    </w:p>
                    <w:p w:rsidR="000270ED" w:rsidRPr="000D67AD" w:rsidRDefault="000270ED" w:rsidP="00E75D04">
                      <w:pPr>
                        <w:ind w:right="-23"/>
                        <w:rPr>
                          <w:rFonts w:ascii="Helios" w:hAnsi="Helios"/>
                          <w:sz w:val="12"/>
                          <w:szCs w:val="12"/>
                        </w:rPr>
                      </w:pPr>
                      <w:r w:rsidRPr="000D67AD">
                        <w:rPr>
                          <w:rFonts w:ascii="Helios" w:hAnsi="Helios"/>
                          <w:sz w:val="12"/>
                          <w:szCs w:val="12"/>
                        </w:rPr>
                        <w:t>2-я Ямская ул., д. 4, Москва, 127018</w:t>
                      </w:r>
                    </w:p>
                    <w:p w:rsidR="000270ED" w:rsidRPr="000D67AD" w:rsidRDefault="000270ED" w:rsidP="00E75D04">
                      <w:pPr>
                        <w:ind w:right="-23"/>
                        <w:rPr>
                          <w:rFonts w:ascii="Helios" w:hAnsi="Helios"/>
                          <w:sz w:val="12"/>
                          <w:szCs w:val="12"/>
                        </w:rPr>
                      </w:pPr>
                      <w:r w:rsidRPr="000D67AD">
                        <w:rPr>
                          <w:rFonts w:ascii="Helios" w:hAnsi="Helios"/>
                          <w:sz w:val="12"/>
                          <w:szCs w:val="12"/>
                        </w:rPr>
                        <w:t>тел.: +7 (495) 747-92-92,</w:t>
                      </w:r>
                    </w:p>
                    <w:p w:rsidR="000270ED" w:rsidRPr="000D67AD" w:rsidRDefault="000270ED" w:rsidP="00E75D04">
                      <w:pPr>
                        <w:ind w:right="-23"/>
                        <w:rPr>
                          <w:rFonts w:ascii="Helios" w:hAnsi="Helios"/>
                          <w:sz w:val="12"/>
                          <w:szCs w:val="12"/>
                        </w:rPr>
                      </w:pPr>
                      <w:r w:rsidRPr="000D67AD">
                        <w:rPr>
                          <w:rFonts w:ascii="Helios" w:hAnsi="Helios"/>
                          <w:sz w:val="12"/>
                          <w:szCs w:val="12"/>
                        </w:rPr>
                        <w:t xml:space="preserve"> факс: +7 (495) 747-92-95, </w:t>
                      </w:r>
                    </w:p>
                    <w:p w:rsidR="000270ED" w:rsidRPr="000D67AD" w:rsidRDefault="000270ED"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270ED" w:rsidRPr="000D67AD" w:rsidRDefault="000270ED"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0270ED" w:rsidRPr="000D67AD" w:rsidRDefault="000270ED"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270ED" w:rsidRPr="00131580" w:rsidRDefault="000270ED"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1"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2"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1029E" w:rsidRDefault="003B38DC" w:rsidP="003B38DC">
      <w:pPr>
        <w:numPr>
          <w:ilvl w:val="0"/>
          <w:numId w:val="1"/>
        </w:numPr>
        <w:autoSpaceDE w:val="0"/>
        <w:autoSpaceDN w:val="0"/>
        <w:jc w:val="both"/>
      </w:pPr>
      <w:bookmarkStart w:id="2" w:name="_Ref55337964"/>
      <w:bookmarkEnd w:id="0"/>
      <w:bookmarkEnd w:id="1"/>
      <w:r w:rsidRPr="0011029E">
        <w:t>Заказчик ПАО «МРСК Центра», находящийся по адресу: РФ, 127018, г. Москва, ул. 2-я Ямская, 4</w:t>
      </w:r>
      <w:r w:rsidRPr="009532EF">
        <w:t xml:space="preserve">, являющийся Организатором закупки, настоящим извещает о проведении закупки у </w:t>
      </w:r>
      <w:r w:rsidRPr="00BA7E48">
        <w:t xml:space="preserve">единственного исполнителя </w:t>
      </w:r>
      <w:r w:rsidR="00912C76" w:rsidRPr="00BA7E48">
        <w:t xml:space="preserve">на право заключения договора </w:t>
      </w:r>
      <w:r w:rsidR="0056795B">
        <w:t xml:space="preserve">аренды лесного участка в целях использования лесов для строительства, реконструкции и эксплуатации линейных объектов (ПС 110/10/10 </w:t>
      </w:r>
      <w:proofErr w:type="spellStart"/>
      <w:r w:rsidR="0056795B">
        <w:t>кВ</w:t>
      </w:r>
      <w:proofErr w:type="spellEnd"/>
      <w:r w:rsidR="0056795B">
        <w:t xml:space="preserve"> «Спутник</w:t>
      </w:r>
      <w:r w:rsidR="00703FFF">
        <w:t>»</w:t>
      </w:r>
      <w:r w:rsidR="0056795B">
        <w:t>)</w:t>
      </w:r>
      <w:r w:rsidR="0011029E" w:rsidRPr="00BA7E48">
        <w:t xml:space="preserve"> </w:t>
      </w:r>
      <w:r w:rsidRPr="00BA7E48">
        <w:t>для нужд ПАО «МРСК Центра» (</w:t>
      </w:r>
      <w:r w:rsidR="00131580" w:rsidRPr="00BA7E48">
        <w:t>филиала</w:t>
      </w:r>
      <w:r w:rsidRPr="00BA7E48">
        <w:t xml:space="preserve"> «Воронежэнерго</w:t>
      </w:r>
      <w:r w:rsidR="00F040E9" w:rsidRPr="00BA7E48">
        <w:t>»</w:t>
      </w:r>
      <w:r w:rsidRPr="00BA7E48">
        <w:t>).</w:t>
      </w:r>
    </w:p>
    <w:p w:rsidR="003B38DC" w:rsidRPr="00037297" w:rsidRDefault="003B38DC" w:rsidP="003B38DC">
      <w:pPr>
        <w:numPr>
          <w:ilvl w:val="0"/>
          <w:numId w:val="1"/>
        </w:numPr>
        <w:autoSpaceDE w:val="0"/>
        <w:autoSpaceDN w:val="0"/>
        <w:spacing w:before="40"/>
        <w:jc w:val="both"/>
        <w:rPr>
          <w:b/>
          <w:bCs/>
          <w:i/>
          <w:snapToGrid w:val="0"/>
          <w:shd w:val="clear" w:color="auto" w:fill="FFFF99"/>
        </w:rPr>
      </w:pPr>
      <w:r w:rsidRPr="009E62C8">
        <w:t xml:space="preserve">Настоящее Извещение, являющееся Документацией о закупке, опубликовано </w:t>
      </w:r>
      <w:r w:rsidRPr="009E62C8">
        <w:rPr>
          <w:bCs/>
          <w:snapToGrid w:val="0"/>
        </w:rPr>
        <w:t>на официальном сайте (</w:t>
      </w:r>
      <w:hyperlink r:id="rId14" w:history="1">
        <w:r w:rsidRPr="009E62C8">
          <w:rPr>
            <w:rStyle w:val="a6"/>
            <w:bCs/>
            <w:snapToGrid w:val="0"/>
            <w:lang w:val="en-US"/>
          </w:rPr>
          <w:t>www</w:t>
        </w:r>
        <w:r w:rsidRPr="009E62C8">
          <w:rPr>
            <w:rStyle w:val="a6"/>
            <w:bCs/>
            <w:snapToGrid w:val="0"/>
          </w:rPr>
          <w:t>.</w:t>
        </w:r>
        <w:r w:rsidRPr="009E62C8">
          <w:rPr>
            <w:rStyle w:val="a6"/>
            <w:bCs/>
            <w:snapToGrid w:val="0"/>
            <w:lang w:val="en-US"/>
          </w:rPr>
          <w:t>zakupki</w:t>
        </w:r>
        <w:r w:rsidRPr="009E62C8">
          <w:rPr>
            <w:rStyle w:val="a6"/>
            <w:bCs/>
            <w:snapToGrid w:val="0"/>
          </w:rPr>
          <w:t>.</w:t>
        </w:r>
        <w:r w:rsidRPr="009E62C8">
          <w:rPr>
            <w:rStyle w:val="a6"/>
            <w:bCs/>
            <w:snapToGrid w:val="0"/>
            <w:lang w:val="en-US"/>
          </w:rPr>
          <w:t>gov</w:t>
        </w:r>
        <w:r w:rsidRPr="009E62C8">
          <w:rPr>
            <w:rStyle w:val="a6"/>
            <w:bCs/>
            <w:snapToGrid w:val="0"/>
          </w:rPr>
          <w:t>.</w:t>
        </w:r>
        <w:r w:rsidRPr="009E62C8">
          <w:rPr>
            <w:rStyle w:val="a6"/>
            <w:bCs/>
            <w:snapToGrid w:val="0"/>
            <w:lang w:val="en-US"/>
          </w:rPr>
          <w:t>ru</w:t>
        </w:r>
      </w:hyperlink>
      <w:r w:rsidRPr="009E62C8">
        <w:rPr>
          <w:bCs/>
          <w:snapToGrid w:val="0"/>
        </w:rPr>
        <w:t xml:space="preserve">), </w:t>
      </w:r>
      <w:r w:rsidRPr="009E62C8">
        <w:t xml:space="preserve">копия публикации на электронной торговой площадке </w:t>
      </w:r>
      <w:r w:rsidR="00B87F4E" w:rsidRPr="00037297">
        <w:t>П</w:t>
      </w:r>
      <w:r w:rsidRPr="00037297">
        <w:t>АО «</w:t>
      </w:r>
      <w:proofErr w:type="spellStart"/>
      <w:r w:rsidRPr="00037297">
        <w:t>Россети</w:t>
      </w:r>
      <w:proofErr w:type="spellEnd"/>
      <w:r w:rsidRPr="00037297">
        <w:t xml:space="preserve">» </w:t>
      </w:r>
      <w:hyperlink r:id="rId15" w:history="1">
        <w:r w:rsidRPr="00037297">
          <w:rPr>
            <w:rStyle w:val="a6"/>
          </w:rPr>
          <w:t>www.b2b-mrsk.ru</w:t>
        </w:r>
      </w:hyperlink>
      <w:r w:rsidRPr="00037297">
        <w:t xml:space="preserve"> (далее — Система </w:t>
      </w:r>
      <w:r w:rsidRPr="00037297">
        <w:rPr>
          <w:lang w:val="en-US"/>
        </w:rPr>
        <w:t>B</w:t>
      </w:r>
      <w:r w:rsidRPr="00037297">
        <w:t>2</w:t>
      </w:r>
      <w:r w:rsidRPr="00037297">
        <w:rPr>
          <w:lang w:val="en-US"/>
        </w:rPr>
        <w:t>B</w:t>
      </w:r>
      <w:r w:rsidRPr="00037297">
        <w:t>-</w:t>
      </w:r>
      <w:r w:rsidRPr="00037297">
        <w:rPr>
          <w:lang w:val="en-US"/>
        </w:rPr>
        <w:t>MRSK</w:t>
      </w:r>
      <w:r w:rsidRPr="00037297">
        <w:t xml:space="preserve">) и на официальном сайте ПАО «МРСК Центра» </w:t>
      </w:r>
      <w:hyperlink r:id="rId16" w:history="1">
        <w:r w:rsidRPr="00037297">
          <w:rPr>
            <w:rStyle w:val="a6"/>
          </w:rPr>
          <w:t>www.mrsk-1.ru</w:t>
        </w:r>
      </w:hyperlink>
      <w:r w:rsidRPr="00037297">
        <w:t xml:space="preserve"> в разделе «Закупки»</w:t>
      </w:r>
      <w:r w:rsidRPr="00037297">
        <w:rPr>
          <w:bCs/>
          <w:i/>
          <w:iCs/>
        </w:rPr>
        <w:t>.</w:t>
      </w:r>
    </w:p>
    <w:p w:rsidR="003B38DC" w:rsidRPr="00037297" w:rsidRDefault="003B38DC" w:rsidP="003B38DC">
      <w:pPr>
        <w:numPr>
          <w:ilvl w:val="0"/>
          <w:numId w:val="1"/>
        </w:numPr>
        <w:autoSpaceDE w:val="0"/>
        <w:autoSpaceDN w:val="0"/>
        <w:spacing w:before="40"/>
        <w:jc w:val="both"/>
      </w:pPr>
      <w:r w:rsidRPr="00037297">
        <w:t xml:space="preserve">Исполнителем по заключаемому Договору является </w:t>
      </w:r>
      <w:r w:rsidR="0056795B" w:rsidRPr="00037297">
        <w:t>Управление лесного хозяйства Воронежской области, 394036, г. Воронеж, ул. Сакко и Ванцетти, д.58</w:t>
      </w:r>
      <w:r w:rsidR="009532EF" w:rsidRPr="00037297">
        <w:t>.</w:t>
      </w:r>
    </w:p>
    <w:p w:rsidR="00037297" w:rsidRPr="00037297" w:rsidRDefault="00037297" w:rsidP="00037297">
      <w:pPr>
        <w:numPr>
          <w:ilvl w:val="0"/>
          <w:numId w:val="1"/>
        </w:numPr>
        <w:autoSpaceDE w:val="0"/>
        <w:autoSpaceDN w:val="0"/>
        <w:spacing w:before="40"/>
        <w:jc w:val="both"/>
      </w:pPr>
      <w:r w:rsidRPr="00037297">
        <w:t>Проведение закупки у единственного исполнителя, включая кандидатуру поставщика исполнителя, а также основные условия, заключаемого Договора, одобрено решением Центральной конкурсной комиссии ПАО «МРСК Центра» (протокол от 27.06.2016г. № 24-16).</w:t>
      </w:r>
    </w:p>
    <w:p w:rsidR="005272F2" w:rsidRPr="005272F2" w:rsidRDefault="003B38DC" w:rsidP="00E52BB3">
      <w:pPr>
        <w:numPr>
          <w:ilvl w:val="0"/>
          <w:numId w:val="1"/>
        </w:numPr>
        <w:tabs>
          <w:tab w:val="left" w:pos="142"/>
        </w:tabs>
        <w:autoSpaceDE w:val="0"/>
        <w:autoSpaceDN w:val="0"/>
        <w:spacing w:before="40"/>
        <w:ind w:left="567" w:firstLine="0"/>
        <w:jc w:val="both"/>
      </w:pPr>
      <w:r w:rsidRPr="008140A7">
        <w:t>Основные условия заключаемого Договора состоят в следующем:</w:t>
      </w:r>
      <w:r w:rsidR="00E52BB3">
        <w:t xml:space="preserve">   </w:t>
      </w:r>
    </w:p>
    <w:p w:rsidR="00A84DEF" w:rsidRPr="00043963" w:rsidRDefault="00A84DEF" w:rsidP="005272F2">
      <w:pPr>
        <w:tabs>
          <w:tab w:val="left" w:pos="142"/>
        </w:tabs>
        <w:autoSpaceDE w:val="0"/>
        <w:autoSpaceDN w:val="0"/>
        <w:spacing w:before="40"/>
        <w:ind w:left="567"/>
        <w:jc w:val="both"/>
      </w:pPr>
      <w:bookmarkStart w:id="3" w:name="_GoBack"/>
      <w:bookmarkEnd w:id="3"/>
      <w:r w:rsidRPr="007826CF">
        <w:t xml:space="preserve">Стоимость  </w:t>
      </w:r>
      <w:r w:rsidR="00A51E0A">
        <w:t>закупки</w:t>
      </w:r>
      <w:r w:rsidRPr="007826CF">
        <w:t xml:space="preserve"> </w:t>
      </w:r>
      <w:r w:rsidR="00A51E0A">
        <w:t>1 323 524</w:t>
      </w:r>
      <w:r w:rsidR="007B525B">
        <w:t>,0</w:t>
      </w:r>
      <w:r w:rsidR="00A51E0A">
        <w:t>1</w:t>
      </w:r>
      <w:r w:rsidR="007B525B">
        <w:t xml:space="preserve"> </w:t>
      </w:r>
      <w:r w:rsidR="00A51E0A">
        <w:t xml:space="preserve">(Один миллион триста двадцать три тысячи пятьсот </w:t>
      </w:r>
      <w:r w:rsidR="00A51E0A" w:rsidRPr="00D37DF0">
        <w:t>двадцать четыре</w:t>
      </w:r>
      <w:r w:rsidR="007B525B" w:rsidRPr="00D37DF0">
        <w:t>) рубл</w:t>
      </w:r>
      <w:r w:rsidR="00A51E0A" w:rsidRPr="00D37DF0">
        <w:t>я</w:t>
      </w:r>
      <w:r w:rsidR="007B525B" w:rsidRPr="00D37DF0">
        <w:t xml:space="preserve"> </w:t>
      </w:r>
      <w:r w:rsidR="007B525B" w:rsidRPr="00043963">
        <w:t>0</w:t>
      </w:r>
      <w:r w:rsidR="00A51E0A" w:rsidRPr="00043963">
        <w:t>1</w:t>
      </w:r>
      <w:r w:rsidR="007B525B" w:rsidRPr="00043963">
        <w:t>коп</w:t>
      </w:r>
      <w:r w:rsidR="00A51E0A" w:rsidRPr="00043963">
        <w:t>ейка РФ; НДС не облагается.</w:t>
      </w:r>
    </w:p>
    <w:p w:rsidR="00D37DF0" w:rsidRPr="00043963" w:rsidRDefault="00D37DF0" w:rsidP="00D37DF0">
      <w:pPr>
        <w:tabs>
          <w:tab w:val="left" w:pos="142"/>
        </w:tabs>
        <w:autoSpaceDE w:val="0"/>
        <w:autoSpaceDN w:val="0"/>
        <w:spacing w:before="40"/>
        <w:ind w:left="567"/>
        <w:jc w:val="both"/>
      </w:pPr>
      <w:r w:rsidRPr="00043963">
        <w:t>Размер арендной платы: в 2016 году – 25 788 (двадцать пять тысяч семьсот восемьдесят восемь) рублей 33 коп. РФ в год, в том числе вносимая в федеральный бюджет – 21 891 (двадцать одна тысяча восемьсот девяносто один) рубль 62 коп. РФ, с 2017 года – 27 036 (двадцать семь тысяч тридцать шесть) рублей 16 коп. РФ в год, в том числе вносимая в федеральный бюджет – 22 950 (двадцать две тысячи девятьсот пятьдесят) рублей 90 коп. РФ.</w:t>
      </w:r>
    </w:p>
    <w:p w:rsidR="00A51E0A" w:rsidRDefault="00A51E0A" w:rsidP="00A51E0A">
      <w:pPr>
        <w:tabs>
          <w:tab w:val="left" w:pos="142"/>
        </w:tabs>
        <w:autoSpaceDE w:val="0"/>
        <w:autoSpaceDN w:val="0"/>
        <w:spacing w:before="40"/>
        <w:ind w:left="567"/>
        <w:jc w:val="both"/>
      </w:pPr>
      <w:r w:rsidRPr="00043963">
        <w:t>Срок аренды – 49 лет со дня</w:t>
      </w:r>
      <w:r>
        <w:t xml:space="preserve"> государственной регистрации Договора аренды в Управлении </w:t>
      </w:r>
      <w:proofErr w:type="spellStart"/>
      <w:r>
        <w:t>Росреестра</w:t>
      </w:r>
      <w:proofErr w:type="spellEnd"/>
      <w:r>
        <w:t xml:space="preserve"> по Воронежской области.</w:t>
      </w:r>
    </w:p>
    <w:p w:rsidR="00A469AA" w:rsidRPr="007826CF" w:rsidRDefault="00A469AA" w:rsidP="00A51E0A">
      <w:pPr>
        <w:tabs>
          <w:tab w:val="left" w:pos="142"/>
        </w:tabs>
        <w:autoSpaceDE w:val="0"/>
        <w:autoSpaceDN w:val="0"/>
        <w:spacing w:before="40"/>
        <w:ind w:left="567"/>
        <w:jc w:val="both"/>
      </w:pPr>
      <w:r>
        <w:t>Условия оплаты – ежемесячно не позднее 15 числа текущего месяца.</w:t>
      </w:r>
    </w:p>
    <w:p w:rsidR="003B38DC" w:rsidRPr="008140A7" w:rsidRDefault="003B38DC" w:rsidP="003B38DC">
      <w:pPr>
        <w:numPr>
          <w:ilvl w:val="0"/>
          <w:numId w:val="1"/>
        </w:numPr>
        <w:tabs>
          <w:tab w:val="left" w:pos="3261"/>
        </w:tabs>
        <w:autoSpaceDE w:val="0"/>
        <w:autoSpaceDN w:val="0"/>
        <w:spacing w:before="40"/>
        <w:jc w:val="both"/>
      </w:pPr>
      <w:r w:rsidRPr="008140A7">
        <w:t>Проект заключаемого договора приведен в приложении № 1 к настоящему Извещению.</w:t>
      </w:r>
    </w:p>
    <w:p w:rsidR="003B38DC" w:rsidRDefault="003B38DC" w:rsidP="003B38DC">
      <w:pPr>
        <w:numPr>
          <w:ilvl w:val="0"/>
          <w:numId w:val="1"/>
        </w:numPr>
        <w:tabs>
          <w:tab w:val="left" w:pos="3261"/>
        </w:tabs>
        <w:autoSpaceDE w:val="0"/>
        <w:autoSpaceDN w:val="0"/>
        <w:spacing w:before="40"/>
        <w:jc w:val="both"/>
      </w:pPr>
      <w:r>
        <w:t xml:space="preserve">Заказчик ожидает предоставления </w:t>
      </w:r>
      <w:r w:rsidRPr="00F3353D">
        <w:t xml:space="preserve">документации от </w:t>
      </w:r>
      <w:r w:rsidR="00A469AA">
        <w:t>«Управления лесного хозяйства Воронежской области</w:t>
      </w:r>
      <w:r w:rsidR="0097399E" w:rsidRPr="0097399E">
        <w:t>»</w:t>
      </w:r>
      <w:r w:rsidR="00F3353D" w:rsidRPr="00F3353D">
        <w:t>,</w:t>
      </w:r>
      <w:r w:rsidR="00F3353D" w:rsidRPr="00D77408">
        <w:t xml:space="preserve"> </w:t>
      </w:r>
      <w:r w:rsidR="009532EF" w:rsidRPr="009532EF">
        <w:t xml:space="preserve"> </w:t>
      </w:r>
      <w:r w:rsidRPr="009532EF">
        <w:t xml:space="preserve"> </w:t>
      </w:r>
      <w:r>
        <w:t xml:space="preserve">в срок до: </w:t>
      </w:r>
      <w:r w:rsidR="00EE7E7E">
        <w:t>12</w:t>
      </w:r>
      <w:r>
        <w:t xml:space="preserve"> часов 00 минут московского времени «</w:t>
      </w:r>
      <w:r w:rsidR="008140A7">
        <w:t>1</w:t>
      </w:r>
      <w:r w:rsidR="003D711B">
        <w:t>8</w:t>
      </w:r>
      <w:r>
        <w:t xml:space="preserve">» </w:t>
      </w:r>
      <w:r w:rsidR="00A469AA">
        <w:t>июля</w:t>
      </w:r>
      <w:r>
        <w:t xml:space="preserve"> 201</w:t>
      </w:r>
      <w:r w:rsidR="006B50AC">
        <w:t>6</w:t>
      </w:r>
      <w:r>
        <w:t xml:space="preserve"> года.</w:t>
      </w:r>
    </w:p>
    <w:p w:rsidR="003B38DC" w:rsidRDefault="003B38DC" w:rsidP="003B38DC">
      <w:pPr>
        <w:numPr>
          <w:ilvl w:val="0"/>
          <w:numId w:val="1"/>
        </w:numPr>
        <w:tabs>
          <w:tab w:val="left" w:pos="3261"/>
        </w:tabs>
        <w:autoSpaceDE w:val="0"/>
        <w:autoSpaceDN w:val="0"/>
        <w:spacing w:before="40"/>
        <w:jc w:val="both"/>
      </w:pPr>
      <w:r>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FC5AC0">
      <w:pPr>
        <w:numPr>
          <w:ilvl w:val="0"/>
          <w:numId w:val="2"/>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FC5AC0">
      <w:pPr>
        <w:numPr>
          <w:ilvl w:val="0"/>
          <w:numId w:val="2"/>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FC5AC0">
      <w:pPr>
        <w:numPr>
          <w:ilvl w:val="0"/>
          <w:numId w:val="2"/>
        </w:numPr>
        <w:autoSpaceDE w:val="0"/>
        <w:autoSpaceDN w:val="0"/>
        <w:spacing w:before="40"/>
        <w:ind w:left="1418" w:hanging="284"/>
        <w:jc w:val="both"/>
      </w:pPr>
      <w:r>
        <w:t xml:space="preserve">копия устава; </w:t>
      </w:r>
    </w:p>
    <w:p w:rsidR="003B38DC" w:rsidRDefault="003B38DC" w:rsidP="00FC5AC0">
      <w:pPr>
        <w:numPr>
          <w:ilvl w:val="0"/>
          <w:numId w:val="2"/>
        </w:numPr>
        <w:autoSpaceDE w:val="0"/>
        <w:autoSpaceDN w:val="0"/>
        <w:spacing w:before="40"/>
        <w:ind w:left="1418" w:hanging="284"/>
        <w:jc w:val="both"/>
      </w:pPr>
      <w:r>
        <w:lastRenderedPageBreak/>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FC5AC0">
      <w:pPr>
        <w:numPr>
          <w:ilvl w:val="0"/>
          <w:numId w:val="2"/>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FC5AC0">
      <w:pPr>
        <w:numPr>
          <w:ilvl w:val="0"/>
          <w:numId w:val="2"/>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A469AA">
      <w:pPr>
        <w:numPr>
          <w:ilvl w:val="0"/>
          <w:numId w:val="3"/>
        </w:numPr>
        <w:tabs>
          <w:tab w:val="left" w:pos="1134"/>
        </w:tabs>
        <w:autoSpaceDE w:val="0"/>
        <w:autoSpaceDN w:val="0"/>
        <w:spacing w:before="40"/>
        <w:jc w:val="both"/>
      </w:pPr>
      <w:proofErr w:type="gramStart"/>
      <w:r>
        <w:t>в полном соответствии с установленными п. 8.1 настоящего Извещения</w:t>
      </w:r>
      <w:r w:rsidR="00B167DE">
        <w:t xml:space="preserve"> на электронный адрес</w:t>
      </w:r>
      <w:hyperlink r:id="rId17" w:history="1">
        <w:r w:rsidR="00E512A4" w:rsidRPr="00926519">
          <w:rPr>
            <w:rStyle w:val="a6"/>
          </w:rPr>
          <w:t>:</w:t>
        </w:r>
        <w:proofErr w:type="gramEnd"/>
        <w:r w:rsidR="00E512A4" w:rsidRPr="00926519">
          <w:rPr>
            <w:rStyle w:val="a6"/>
          </w:rPr>
          <w:t xml:space="preserve"> </w:t>
        </w:r>
        <w:r w:rsidR="00E512A4" w:rsidRPr="00926519">
          <w:rPr>
            <w:rStyle w:val="a6"/>
            <w:bCs/>
            <w:snapToGrid w:val="0"/>
          </w:rPr>
          <w:t xml:space="preserve"> </w:t>
        </w:r>
        <w:r w:rsidR="00E512A4" w:rsidRPr="00926519">
          <w:rPr>
            <w:rStyle w:val="a6"/>
            <w:bCs/>
            <w:snapToGrid w:val="0"/>
            <w:lang w:val="en-US"/>
          </w:rPr>
          <w:t>Polyakova</w:t>
        </w:r>
        <w:r w:rsidR="00E512A4" w:rsidRPr="00E512A4">
          <w:rPr>
            <w:rStyle w:val="a6"/>
            <w:bCs/>
            <w:snapToGrid w:val="0"/>
          </w:rPr>
          <w:t>.</w:t>
        </w:r>
        <w:r w:rsidR="00E512A4" w:rsidRPr="00926519">
          <w:rPr>
            <w:rStyle w:val="a6"/>
            <w:bCs/>
            <w:snapToGrid w:val="0"/>
            <w:lang w:val="en-US"/>
          </w:rPr>
          <w:t>EV</w:t>
        </w:r>
        <w:r w:rsidR="00E512A4" w:rsidRPr="00926519">
          <w:rPr>
            <w:rStyle w:val="a6"/>
            <w:bCs/>
            <w:snapToGrid w:val="0"/>
          </w:rPr>
          <w:t>@</w:t>
        </w:r>
        <w:r w:rsidR="00E512A4" w:rsidRPr="00926519">
          <w:rPr>
            <w:rStyle w:val="a6"/>
            <w:bCs/>
            <w:snapToGrid w:val="0"/>
            <w:lang w:val="en-US"/>
          </w:rPr>
          <w:t>mrsk</w:t>
        </w:r>
        <w:r w:rsidR="00E512A4" w:rsidRPr="00926519">
          <w:rPr>
            <w:rStyle w:val="a6"/>
            <w:bCs/>
            <w:snapToGrid w:val="0"/>
          </w:rPr>
          <w:t>-1.</w:t>
        </w:r>
        <w:r w:rsidR="00E512A4" w:rsidRPr="00926519">
          <w:rPr>
            <w:rStyle w:val="a6"/>
            <w:bCs/>
            <w:snapToGrid w:val="0"/>
            <w:lang w:val="en-US"/>
          </w:rPr>
          <w:t>ru</w:t>
        </w:r>
      </w:hyperlink>
      <w:r>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8"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Pr="005272F2" w:rsidRDefault="002B4CC5" w:rsidP="002B4CC5">
      <w:pPr>
        <w:tabs>
          <w:tab w:val="left" w:pos="851"/>
          <w:tab w:val="left" w:pos="993"/>
          <w:tab w:val="num" w:pos="1418"/>
        </w:tabs>
        <w:autoSpaceDE w:val="0"/>
        <w:autoSpaceDN w:val="0"/>
        <w:ind w:left="142" w:firstLine="142"/>
        <w:jc w:val="both"/>
        <w:rPr>
          <w:rStyle w:val="a6"/>
          <w:bCs/>
        </w:rPr>
      </w:pPr>
    </w:p>
    <w:p w:rsidR="00551B07" w:rsidRPr="005272F2" w:rsidRDefault="00551B07" w:rsidP="002B4CC5">
      <w:pPr>
        <w:tabs>
          <w:tab w:val="left" w:pos="851"/>
          <w:tab w:val="left" w:pos="993"/>
          <w:tab w:val="num" w:pos="1418"/>
        </w:tabs>
        <w:autoSpaceDE w:val="0"/>
        <w:autoSpaceDN w:val="0"/>
        <w:ind w:left="142" w:firstLine="142"/>
        <w:jc w:val="both"/>
        <w:rPr>
          <w:rStyle w:val="a6"/>
          <w:bCs/>
        </w:rPr>
      </w:pPr>
    </w:p>
    <w:p w:rsidR="00551B07" w:rsidRPr="005272F2" w:rsidRDefault="00551B07" w:rsidP="002B4CC5">
      <w:pPr>
        <w:tabs>
          <w:tab w:val="left" w:pos="851"/>
          <w:tab w:val="left" w:pos="993"/>
          <w:tab w:val="num" w:pos="1418"/>
        </w:tabs>
        <w:autoSpaceDE w:val="0"/>
        <w:autoSpaceDN w:val="0"/>
        <w:ind w:left="142" w:firstLine="142"/>
        <w:jc w:val="both"/>
        <w:rPr>
          <w:rStyle w:val="a6"/>
          <w:bCs/>
        </w:rPr>
      </w:pPr>
    </w:p>
    <w:p w:rsidR="00551B07" w:rsidRPr="005272F2" w:rsidRDefault="00551B07" w:rsidP="002B4CC5">
      <w:pPr>
        <w:tabs>
          <w:tab w:val="left" w:pos="851"/>
          <w:tab w:val="left" w:pos="993"/>
          <w:tab w:val="num" w:pos="1418"/>
        </w:tabs>
        <w:autoSpaceDE w:val="0"/>
        <w:autoSpaceDN w:val="0"/>
        <w:ind w:left="142" w:firstLine="142"/>
        <w:jc w:val="both"/>
        <w:rPr>
          <w:rStyle w:val="a6"/>
          <w:bCs/>
        </w:rPr>
      </w:pPr>
    </w:p>
    <w:p w:rsidR="00551B07" w:rsidRPr="005272F2" w:rsidRDefault="00551B07" w:rsidP="002B4CC5">
      <w:pPr>
        <w:tabs>
          <w:tab w:val="left" w:pos="851"/>
          <w:tab w:val="left" w:pos="993"/>
          <w:tab w:val="num" w:pos="1418"/>
        </w:tabs>
        <w:autoSpaceDE w:val="0"/>
        <w:autoSpaceDN w:val="0"/>
        <w:ind w:left="142" w:firstLine="142"/>
        <w:jc w:val="both"/>
        <w:rPr>
          <w:rStyle w:val="a6"/>
          <w:bCs/>
        </w:rPr>
      </w:pPr>
    </w:p>
    <w:p w:rsidR="00551B07" w:rsidRPr="005272F2" w:rsidRDefault="00551B07" w:rsidP="002B4CC5">
      <w:pPr>
        <w:tabs>
          <w:tab w:val="left" w:pos="851"/>
          <w:tab w:val="left" w:pos="993"/>
          <w:tab w:val="num" w:pos="1418"/>
        </w:tabs>
        <w:autoSpaceDE w:val="0"/>
        <w:autoSpaceDN w:val="0"/>
        <w:ind w:left="142" w:firstLine="142"/>
        <w:jc w:val="both"/>
        <w:rPr>
          <w:rStyle w:val="a6"/>
          <w:bCs/>
        </w:rPr>
      </w:pPr>
    </w:p>
    <w:p w:rsidR="00551B07" w:rsidRPr="005272F2" w:rsidRDefault="00551B07" w:rsidP="002B4CC5">
      <w:pPr>
        <w:tabs>
          <w:tab w:val="left" w:pos="851"/>
          <w:tab w:val="left" w:pos="993"/>
          <w:tab w:val="num" w:pos="1418"/>
        </w:tabs>
        <w:autoSpaceDE w:val="0"/>
        <w:autoSpaceDN w:val="0"/>
        <w:ind w:left="142" w:firstLine="142"/>
        <w:jc w:val="both"/>
        <w:rPr>
          <w:rStyle w:val="a6"/>
          <w:bCs/>
        </w:rPr>
      </w:pPr>
    </w:p>
    <w:p w:rsidR="00551B07" w:rsidRPr="005272F2" w:rsidRDefault="00551B07" w:rsidP="002B4CC5">
      <w:pPr>
        <w:tabs>
          <w:tab w:val="left" w:pos="851"/>
          <w:tab w:val="left" w:pos="993"/>
          <w:tab w:val="num" w:pos="1418"/>
        </w:tabs>
        <w:autoSpaceDE w:val="0"/>
        <w:autoSpaceDN w:val="0"/>
        <w:ind w:left="142" w:firstLine="142"/>
        <w:jc w:val="both"/>
        <w:rPr>
          <w:rStyle w:val="a6"/>
          <w:bCs/>
        </w:rPr>
      </w:pPr>
    </w:p>
    <w:p w:rsidR="00551B07" w:rsidRPr="005272F2" w:rsidRDefault="00551B07" w:rsidP="002B4CC5">
      <w:pPr>
        <w:tabs>
          <w:tab w:val="left" w:pos="851"/>
          <w:tab w:val="left" w:pos="993"/>
          <w:tab w:val="num" w:pos="1418"/>
        </w:tabs>
        <w:autoSpaceDE w:val="0"/>
        <w:autoSpaceDN w:val="0"/>
        <w:ind w:left="142" w:firstLine="142"/>
        <w:jc w:val="both"/>
        <w:rPr>
          <w:rStyle w:val="a6"/>
          <w:bCs/>
        </w:rPr>
      </w:pPr>
    </w:p>
    <w:p w:rsidR="00551B07" w:rsidRPr="005272F2" w:rsidRDefault="00551B07"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Pr="005272F2" w:rsidRDefault="002B4CC5" w:rsidP="002B4CC5">
      <w:pPr>
        <w:tabs>
          <w:tab w:val="left" w:pos="851"/>
          <w:tab w:val="left" w:pos="993"/>
          <w:tab w:val="num" w:pos="1418"/>
        </w:tabs>
        <w:autoSpaceDE w:val="0"/>
        <w:autoSpaceDN w:val="0"/>
        <w:ind w:left="142" w:firstLine="142"/>
        <w:jc w:val="both"/>
        <w:rPr>
          <w:rStyle w:val="a6"/>
          <w:bCs/>
        </w:rPr>
      </w:pPr>
    </w:p>
    <w:p w:rsidR="00551B07" w:rsidRDefault="00551B07" w:rsidP="00551B07">
      <w:pPr>
        <w:autoSpaceDE w:val="0"/>
        <w:autoSpaceDN w:val="0"/>
        <w:ind w:left="6521"/>
        <w:jc w:val="both"/>
      </w:pPr>
      <w:r>
        <w:t>Приложение № 1</w:t>
      </w:r>
    </w:p>
    <w:p w:rsidR="00551B07" w:rsidRDefault="00551B07" w:rsidP="00551B07">
      <w:pPr>
        <w:autoSpaceDE w:val="0"/>
        <w:autoSpaceDN w:val="0"/>
        <w:spacing w:before="40"/>
        <w:ind w:left="6521"/>
        <w:jc w:val="both"/>
      </w:pPr>
      <w:r>
        <w:t>к Извещению о закупке</w:t>
      </w: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51B07" w:rsidRDefault="00551B07" w:rsidP="00551B07">
      <w:pPr>
        <w:pStyle w:val="18"/>
        <w:keepNext/>
        <w:keepLines/>
        <w:shd w:val="clear" w:color="auto" w:fill="auto"/>
        <w:ind w:left="20"/>
      </w:pPr>
      <w:bookmarkStart w:id="4" w:name="bookmark0"/>
      <w:r>
        <w:rPr>
          <w:rStyle w:val="17"/>
          <w:b/>
          <w:bCs/>
          <w:color w:val="000000"/>
        </w:rPr>
        <w:t>Договор</w:t>
      </w:r>
      <w:bookmarkEnd w:id="4"/>
    </w:p>
    <w:p w:rsidR="00551B07" w:rsidRDefault="00551B07" w:rsidP="00551B07">
      <w:pPr>
        <w:pStyle w:val="18"/>
        <w:keepNext/>
        <w:keepLines/>
        <w:shd w:val="clear" w:color="auto" w:fill="auto"/>
        <w:ind w:left="20"/>
      </w:pPr>
      <w:bookmarkStart w:id="5" w:name="bookmark1"/>
      <w:r>
        <w:rPr>
          <w:rStyle w:val="17"/>
          <w:b/>
          <w:bCs/>
          <w:color w:val="000000"/>
        </w:rPr>
        <w:t>аренды лесного участка</w:t>
      </w:r>
      <w:bookmarkEnd w:id="5"/>
    </w:p>
    <w:p w:rsidR="00551B07" w:rsidRDefault="00551B07" w:rsidP="00551B07">
      <w:pPr>
        <w:pStyle w:val="37"/>
        <w:shd w:val="clear" w:color="auto" w:fill="auto"/>
        <w:spacing w:after="267"/>
        <w:ind w:left="20"/>
      </w:pPr>
      <w:r>
        <w:rPr>
          <w:rStyle w:val="36"/>
          <w:b/>
          <w:bCs/>
          <w:color w:val="000000"/>
        </w:rPr>
        <w:t>для строительства, реконструкции, эксплуатации линейных объектов</w:t>
      </w:r>
    </w:p>
    <w:p w:rsidR="00551B07" w:rsidRDefault="00551B07" w:rsidP="00551B07">
      <w:pPr>
        <w:pStyle w:val="211"/>
        <w:shd w:val="clear" w:color="auto" w:fill="auto"/>
        <w:tabs>
          <w:tab w:val="left" w:leader="underscore" w:pos="576"/>
          <w:tab w:val="left" w:leader="underscore" w:pos="7056"/>
          <w:tab w:val="left" w:leader="underscore" w:pos="9206"/>
        </w:tabs>
        <w:spacing w:before="0" w:after="48" w:line="240" w:lineRule="exact"/>
      </w:pPr>
      <w:r>
        <w:rPr>
          <w:rStyle w:val="26"/>
          <w:color w:val="000000"/>
        </w:rPr>
        <w:t>№</w:t>
      </w:r>
      <w:r>
        <w:rPr>
          <w:rStyle w:val="26"/>
          <w:color w:val="000000"/>
        </w:rPr>
        <w:tab/>
        <w:t xml:space="preserve">                                                                                                                 «_____» _________2016г.</w:t>
      </w:r>
    </w:p>
    <w:p w:rsidR="00551B07" w:rsidRDefault="00551B07" w:rsidP="00551B07">
      <w:pPr>
        <w:pStyle w:val="211"/>
        <w:shd w:val="clear" w:color="auto" w:fill="auto"/>
        <w:spacing w:before="0" w:after="249" w:line="240" w:lineRule="exact"/>
        <w:ind w:left="20"/>
        <w:jc w:val="center"/>
      </w:pPr>
      <w:r>
        <w:rPr>
          <w:rStyle w:val="26"/>
          <w:color w:val="000000"/>
        </w:rPr>
        <w:t>г. Воронеж</w:t>
      </w:r>
    </w:p>
    <w:p w:rsidR="00551B07" w:rsidRDefault="00551B07" w:rsidP="00551B07">
      <w:pPr>
        <w:pStyle w:val="211"/>
        <w:shd w:val="clear" w:color="auto" w:fill="auto"/>
        <w:spacing w:before="0" w:after="178" w:line="312" w:lineRule="exact"/>
        <w:ind w:firstLine="580"/>
      </w:pPr>
      <w:proofErr w:type="gramStart"/>
      <w:r>
        <w:rPr>
          <w:rStyle w:val="26"/>
          <w:color w:val="000000"/>
        </w:rPr>
        <w:t>Управление лесного хозяйства Воронежской области, в лице заместителя руководителя управления Скрынниковой Мирославы Васильевны, действующей на основании Доверенности от 29.12.2015 г. №64-11/3774, именуемое в дальнейшем Арендодателем, с одной стороны, и публичное акционерное общество «Межрегиональная распределительная сетевая компания Центра», в лице заместителя генерального директора - директора филиала ПАО «МРСК Центра» - «Воронежэнерго» Клейменова Ивана Петровича, действующего на основании доверенности от 24.05.2016 г. 77</w:t>
      </w:r>
      <w:proofErr w:type="gramEnd"/>
      <w:r>
        <w:rPr>
          <w:rStyle w:val="26"/>
          <w:color w:val="000000"/>
        </w:rPr>
        <w:t xml:space="preserve"> АВ 0975389 , </w:t>
      </w:r>
      <w:proofErr w:type="gramStart"/>
      <w:r>
        <w:rPr>
          <w:rStyle w:val="26"/>
          <w:color w:val="000000"/>
        </w:rPr>
        <w:t>именуемое</w:t>
      </w:r>
      <w:proofErr w:type="gramEnd"/>
      <w:r>
        <w:rPr>
          <w:rStyle w:val="26"/>
          <w:color w:val="000000"/>
        </w:rPr>
        <w:t xml:space="preserve"> в дальнейшем Арендатором, с другой стороны, заключили настоящий Договор о нижеследующем:</w:t>
      </w:r>
    </w:p>
    <w:p w:rsidR="00551B07" w:rsidRDefault="00551B07" w:rsidP="00551B07">
      <w:pPr>
        <w:pStyle w:val="18"/>
        <w:keepNext/>
        <w:keepLines/>
        <w:numPr>
          <w:ilvl w:val="0"/>
          <w:numId w:val="36"/>
        </w:numPr>
        <w:shd w:val="clear" w:color="auto" w:fill="auto"/>
        <w:tabs>
          <w:tab w:val="left" w:pos="3980"/>
        </w:tabs>
        <w:spacing w:after="124" w:line="240" w:lineRule="exact"/>
        <w:ind w:left="3260"/>
        <w:jc w:val="both"/>
      </w:pPr>
      <w:bookmarkStart w:id="6" w:name="bookmark2"/>
      <w:r>
        <w:rPr>
          <w:rStyle w:val="17"/>
          <w:b/>
          <w:bCs/>
          <w:color w:val="000000"/>
        </w:rPr>
        <w:t>Предмет Договора</w:t>
      </w:r>
      <w:bookmarkEnd w:id="6"/>
    </w:p>
    <w:p w:rsidR="00551B07" w:rsidRDefault="00551B07" w:rsidP="00551B07">
      <w:pPr>
        <w:pStyle w:val="211"/>
        <w:numPr>
          <w:ilvl w:val="0"/>
          <w:numId w:val="37"/>
        </w:numPr>
        <w:shd w:val="clear" w:color="auto" w:fill="auto"/>
        <w:tabs>
          <w:tab w:val="left" w:pos="857"/>
        </w:tabs>
        <w:spacing w:before="0" w:after="0" w:line="312" w:lineRule="exact"/>
        <w:ind w:firstLine="580"/>
      </w:pPr>
      <w:r>
        <w:rPr>
          <w:rStyle w:val="26"/>
          <w:color w:val="000000"/>
        </w:rPr>
        <w:t>По настоящему Договору Арендодатель, действующий в соответствии со статьями 72 и 74 Лесного кодекса Российской Федерации, на основании Приказа управления лесного</w:t>
      </w:r>
    </w:p>
    <w:p w:rsidR="00551B07" w:rsidRDefault="00551B07" w:rsidP="00551B07">
      <w:pPr>
        <w:pStyle w:val="211"/>
        <w:shd w:val="clear" w:color="auto" w:fill="auto"/>
        <w:tabs>
          <w:tab w:val="left" w:leader="underscore" w:pos="4829"/>
          <w:tab w:val="left" w:leader="underscore" w:pos="6821"/>
          <w:tab w:val="left" w:leader="underscore" w:pos="8462"/>
        </w:tabs>
        <w:spacing w:before="0" w:after="0" w:line="312" w:lineRule="exact"/>
      </w:pPr>
      <w:r>
        <w:rPr>
          <w:rStyle w:val="26"/>
          <w:color w:val="000000"/>
        </w:rPr>
        <w:t>хозяйства Воронежской области от «</w:t>
      </w:r>
      <w:r>
        <w:rPr>
          <w:rStyle w:val="26"/>
          <w:color w:val="000000"/>
        </w:rPr>
        <w:tab/>
        <w:t xml:space="preserve">» </w:t>
      </w:r>
      <w:r>
        <w:rPr>
          <w:rStyle w:val="26"/>
          <w:color w:val="000000"/>
        </w:rPr>
        <w:tab/>
        <w:t>2016 г №</w:t>
      </w:r>
      <w:r>
        <w:rPr>
          <w:rStyle w:val="26"/>
          <w:color w:val="000000"/>
        </w:rPr>
        <w:tab/>
        <w:t>«О принятии</w:t>
      </w:r>
    </w:p>
    <w:p w:rsidR="00551B07" w:rsidRDefault="00551B07" w:rsidP="00551B07">
      <w:pPr>
        <w:pStyle w:val="211"/>
        <w:shd w:val="clear" w:color="auto" w:fill="auto"/>
        <w:spacing w:before="0" w:after="0" w:line="312" w:lineRule="exact"/>
      </w:pPr>
      <w:r>
        <w:rPr>
          <w:rStyle w:val="26"/>
          <w:color w:val="000000"/>
        </w:rPr>
        <w:t>решения о предоставлении лесного участка в аренду»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2 настоящего Договора (далее - лесной участок).</w:t>
      </w:r>
    </w:p>
    <w:p w:rsidR="00551B07" w:rsidRDefault="00551B07" w:rsidP="00551B07">
      <w:pPr>
        <w:pStyle w:val="211"/>
        <w:numPr>
          <w:ilvl w:val="0"/>
          <w:numId w:val="37"/>
        </w:numPr>
        <w:shd w:val="clear" w:color="auto" w:fill="auto"/>
        <w:tabs>
          <w:tab w:val="left" w:pos="890"/>
        </w:tabs>
        <w:spacing w:before="0" w:after="0" w:line="312" w:lineRule="exact"/>
        <w:ind w:firstLine="580"/>
      </w:pPr>
      <w:r>
        <w:rPr>
          <w:rStyle w:val="26"/>
          <w:color w:val="000000"/>
        </w:rPr>
        <w:t>Лесной участок имеет следующие характеристики:</w:t>
      </w:r>
    </w:p>
    <w:p w:rsidR="00551B07" w:rsidRDefault="00551B07" w:rsidP="00551B07">
      <w:pPr>
        <w:pStyle w:val="211"/>
        <w:shd w:val="clear" w:color="auto" w:fill="auto"/>
        <w:spacing w:before="0" w:after="0" w:line="312" w:lineRule="exact"/>
      </w:pPr>
      <w:r>
        <w:rPr>
          <w:rStyle w:val="26"/>
          <w:color w:val="000000"/>
        </w:rPr>
        <w:t xml:space="preserve">Площадь: 9000 </w:t>
      </w:r>
      <w:proofErr w:type="spellStart"/>
      <w:r>
        <w:rPr>
          <w:rStyle w:val="26"/>
          <w:color w:val="000000"/>
        </w:rPr>
        <w:t>кв.м</w:t>
      </w:r>
      <w:proofErr w:type="spellEnd"/>
      <w:r>
        <w:rPr>
          <w:rStyle w:val="26"/>
          <w:color w:val="000000"/>
        </w:rPr>
        <w:t>.</w:t>
      </w:r>
    </w:p>
    <w:p w:rsidR="00551B07" w:rsidRDefault="00551B07" w:rsidP="00551B07">
      <w:pPr>
        <w:pStyle w:val="211"/>
        <w:shd w:val="clear" w:color="auto" w:fill="auto"/>
        <w:spacing w:before="0" w:after="0" w:line="312" w:lineRule="exact"/>
      </w:pPr>
      <w:r>
        <w:rPr>
          <w:rStyle w:val="26"/>
          <w:color w:val="000000"/>
        </w:rPr>
        <w:t xml:space="preserve">местоположение: Воронежская область, г. Воронеж, Семилукское лесничество, </w:t>
      </w:r>
      <w:proofErr w:type="spellStart"/>
      <w:r>
        <w:rPr>
          <w:rStyle w:val="26"/>
          <w:color w:val="000000"/>
        </w:rPr>
        <w:t>Подгоренское</w:t>
      </w:r>
      <w:proofErr w:type="spellEnd"/>
      <w:r>
        <w:rPr>
          <w:rStyle w:val="26"/>
          <w:color w:val="000000"/>
        </w:rPr>
        <w:t xml:space="preserve"> участковое лесничество, урочище «Задонское шоссе», квартал 143, южная часть выдела 17, северная часть выдела 29, северная часть выдела 42.</w:t>
      </w:r>
    </w:p>
    <w:p w:rsidR="00551B07" w:rsidRDefault="00551B07" w:rsidP="00551B07">
      <w:pPr>
        <w:pStyle w:val="211"/>
        <w:shd w:val="clear" w:color="auto" w:fill="auto"/>
        <w:spacing w:before="0" w:after="0" w:line="312" w:lineRule="exact"/>
      </w:pPr>
      <w:r>
        <w:rPr>
          <w:rStyle w:val="26"/>
          <w:color w:val="000000"/>
        </w:rPr>
        <w:t>Кадастровый номер: 36:34:0203008:8966.</w:t>
      </w:r>
    </w:p>
    <w:p w:rsidR="00551B07" w:rsidRDefault="00551B07" w:rsidP="00551B07">
      <w:pPr>
        <w:pStyle w:val="211"/>
        <w:numPr>
          <w:ilvl w:val="0"/>
          <w:numId w:val="37"/>
        </w:numPr>
        <w:shd w:val="clear" w:color="auto" w:fill="auto"/>
        <w:tabs>
          <w:tab w:val="left" w:pos="862"/>
        </w:tabs>
        <w:spacing w:before="0" w:after="0" w:line="312" w:lineRule="exact"/>
        <w:ind w:firstLine="580"/>
      </w:pPr>
      <w:r>
        <w:rPr>
          <w:rStyle w:val="26"/>
          <w:color w:val="000000"/>
        </w:rPr>
        <w:t>Границы лесного участка определены в кадастровой выписке о земельном участке, а также указаны в схеме расположения лесного участка, предусмотренной приложением №1 к настоящему Договору. Характеристики лесного участка на день заключения настоящего Договора в соответствии с данными государственного лесного реестра приводятся в приложении № 2 к настоящему Договору.</w:t>
      </w:r>
    </w:p>
    <w:p w:rsidR="00551B07" w:rsidRDefault="00551B07" w:rsidP="00551B07">
      <w:pPr>
        <w:pStyle w:val="211"/>
        <w:numPr>
          <w:ilvl w:val="0"/>
          <w:numId w:val="37"/>
        </w:numPr>
        <w:shd w:val="clear" w:color="auto" w:fill="auto"/>
        <w:tabs>
          <w:tab w:val="left" w:pos="857"/>
        </w:tabs>
        <w:spacing w:before="0" w:after="0" w:line="312" w:lineRule="exact"/>
        <w:ind w:firstLine="580"/>
      </w:pPr>
      <w:r>
        <w:rPr>
          <w:rStyle w:val="26"/>
          <w:color w:val="000000"/>
        </w:rPr>
        <w:t xml:space="preserve">Арендатору передается лесной участок в целях использования лесов для строительства, реконструкции, эксплуатации линейных объектов (строительство ПС 110 </w:t>
      </w:r>
      <w:proofErr w:type="spellStart"/>
      <w:r>
        <w:rPr>
          <w:rStyle w:val="26"/>
          <w:color w:val="000000"/>
        </w:rPr>
        <w:t>кВ</w:t>
      </w:r>
      <w:proofErr w:type="spellEnd"/>
      <w:r>
        <w:rPr>
          <w:rStyle w:val="26"/>
          <w:color w:val="000000"/>
        </w:rPr>
        <w:t xml:space="preserve"> Спутник).</w:t>
      </w:r>
    </w:p>
    <w:p w:rsidR="00551B07" w:rsidRDefault="00551B07" w:rsidP="00551B07">
      <w:pPr>
        <w:pStyle w:val="211"/>
        <w:numPr>
          <w:ilvl w:val="0"/>
          <w:numId w:val="37"/>
        </w:numPr>
        <w:shd w:val="clear" w:color="auto" w:fill="auto"/>
        <w:tabs>
          <w:tab w:val="left" w:pos="857"/>
        </w:tabs>
        <w:spacing w:before="0" w:after="356" w:line="312" w:lineRule="exact"/>
        <w:ind w:firstLine="580"/>
      </w:pPr>
      <w:r>
        <w:rPr>
          <w:rStyle w:val="26"/>
          <w:color w:val="000000"/>
        </w:rPr>
        <w:t>Объем использования лесов в год вступления настоящего Договора в силу и в год прекращения действия настоящего Договора устанавливается с учетом периода действия настоящего Договора в указанные годы.</w:t>
      </w:r>
    </w:p>
    <w:p w:rsidR="00551B07" w:rsidRDefault="00551B07" w:rsidP="00551B07">
      <w:pPr>
        <w:pStyle w:val="18"/>
        <w:keepNext/>
        <w:keepLines/>
        <w:numPr>
          <w:ilvl w:val="0"/>
          <w:numId w:val="36"/>
        </w:numPr>
        <w:shd w:val="clear" w:color="auto" w:fill="auto"/>
        <w:tabs>
          <w:tab w:val="left" w:pos="3980"/>
        </w:tabs>
        <w:spacing w:line="317" w:lineRule="exact"/>
        <w:ind w:left="3260"/>
        <w:jc w:val="both"/>
      </w:pPr>
      <w:bookmarkStart w:id="7" w:name="bookmark3"/>
      <w:r>
        <w:rPr>
          <w:rStyle w:val="17"/>
          <w:b/>
          <w:bCs/>
          <w:color w:val="000000"/>
        </w:rPr>
        <w:t>Арендная плата</w:t>
      </w:r>
      <w:bookmarkEnd w:id="7"/>
    </w:p>
    <w:p w:rsidR="00551B07" w:rsidRDefault="00551B07" w:rsidP="00551B07">
      <w:pPr>
        <w:pStyle w:val="211"/>
        <w:numPr>
          <w:ilvl w:val="0"/>
          <w:numId w:val="37"/>
        </w:numPr>
        <w:shd w:val="clear" w:color="auto" w:fill="auto"/>
        <w:tabs>
          <w:tab w:val="left" w:pos="857"/>
        </w:tabs>
        <w:spacing w:before="0" w:after="0" w:line="317" w:lineRule="exact"/>
        <w:ind w:firstLine="580"/>
      </w:pPr>
      <w:r>
        <w:rPr>
          <w:rStyle w:val="26"/>
          <w:color w:val="000000"/>
        </w:rPr>
        <w:t>Годовая арендная плата по настоящему Договору составляет: в 2016 году – 25</w:t>
      </w:r>
      <w:r w:rsidRPr="00CD40F5">
        <w:rPr>
          <w:rStyle w:val="26"/>
          <w:color w:val="000000"/>
        </w:rPr>
        <w:t xml:space="preserve"> </w:t>
      </w:r>
      <w:r>
        <w:rPr>
          <w:rStyle w:val="26"/>
          <w:color w:val="000000"/>
        </w:rPr>
        <w:t>788 руб. 33 коп</w:t>
      </w:r>
      <w:proofErr w:type="gramStart"/>
      <w:r>
        <w:rPr>
          <w:rStyle w:val="26"/>
          <w:color w:val="000000"/>
        </w:rPr>
        <w:t>.</w:t>
      </w:r>
      <w:proofErr w:type="gramEnd"/>
      <w:r>
        <w:rPr>
          <w:rStyle w:val="26"/>
          <w:color w:val="000000"/>
        </w:rPr>
        <w:t xml:space="preserve"> (</w:t>
      </w:r>
      <w:proofErr w:type="gramStart"/>
      <w:r>
        <w:rPr>
          <w:rStyle w:val="26"/>
          <w:color w:val="000000"/>
        </w:rPr>
        <w:t>д</w:t>
      </w:r>
      <w:proofErr w:type="gramEnd"/>
      <w:r>
        <w:rPr>
          <w:rStyle w:val="26"/>
          <w:color w:val="000000"/>
        </w:rPr>
        <w:t>вадцать пять тысяч семьсот восемьдесят восемь руб. 33 коп.) в год, в том числе вносимая в федеральный бюджет – 21</w:t>
      </w:r>
      <w:r w:rsidRPr="00CD40F5">
        <w:rPr>
          <w:rStyle w:val="26"/>
          <w:color w:val="000000"/>
        </w:rPr>
        <w:t xml:space="preserve"> </w:t>
      </w:r>
      <w:r>
        <w:rPr>
          <w:rStyle w:val="26"/>
          <w:color w:val="000000"/>
        </w:rPr>
        <w:t>891 руб. 62 коп. (двадцать одна тысяча восемьсот девяносто один руб. 62 коп.); с 2017 года – 27</w:t>
      </w:r>
      <w:r w:rsidRPr="00CD40F5">
        <w:rPr>
          <w:rStyle w:val="26"/>
          <w:color w:val="000000"/>
        </w:rPr>
        <w:t xml:space="preserve"> </w:t>
      </w:r>
      <w:r>
        <w:rPr>
          <w:rStyle w:val="26"/>
          <w:color w:val="000000"/>
        </w:rPr>
        <w:t>036 руб. 16 коп</w:t>
      </w:r>
      <w:proofErr w:type="gramStart"/>
      <w:r>
        <w:rPr>
          <w:rStyle w:val="26"/>
          <w:color w:val="000000"/>
        </w:rPr>
        <w:t>.</w:t>
      </w:r>
      <w:proofErr w:type="gramEnd"/>
      <w:r>
        <w:rPr>
          <w:rStyle w:val="26"/>
          <w:color w:val="000000"/>
        </w:rPr>
        <w:t xml:space="preserve"> (</w:t>
      </w:r>
      <w:proofErr w:type="gramStart"/>
      <w:r>
        <w:rPr>
          <w:rStyle w:val="26"/>
          <w:color w:val="000000"/>
        </w:rPr>
        <w:t>д</w:t>
      </w:r>
      <w:proofErr w:type="gramEnd"/>
      <w:r>
        <w:rPr>
          <w:rStyle w:val="26"/>
          <w:color w:val="000000"/>
        </w:rPr>
        <w:t>вадцать семь тысяч тридцать шесть руб. 16 коп.) в год, в том числе вносимая в федеральный бюджет – 22</w:t>
      </w:r>
      <w:r w:rsidRPr="00CD40F5">
        <w:rPr>
          <w:rStyle w:val="26"/>
          <w:color w:val="000000"/>
        </w:rPr>
        <w:t xml:space="preserve"> </w:t>
      </w:r>
      <w:r>
        <w:rPr>
          <w:rStyle w:val="26"/>
          <w:color w:val="000000"/>
        </w:rPr>
        <w:t>950 руб. 90 коп. (двадцать две тысячи девятьсот пятьдесят руб. 90 коп.).</w:t>
      </w:r>
    </w:p>
    <w:p w:rsidR="00551B07" w:rsidRDefault="00551B07" w:rsidP="00551B07">
      <w:pPr>
        <w:pStyle w:val="211"/>
        <w:shd w:val="clear" w:color="auto" w:fill="auto"/>
        <w:spacing w:before="0" w:after="0" w:line="307" w:lineRule="exact"/>
        <w:ind w:firstLine="580"/>
      </w:pPr>
      <w:r>
        <w:rPr>
          <w:rStyle w:val="26"/>
          <w:color w:val="000000"/>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551B07" w:rsidRDefault="00551B07" w:rsidP="00551B07">
      <w:pPr>
        <w:pStyle w:val="211"/>
        <w:shd w:val="clear" w:color="auto" w:fill="auto"/>
        <w:spacing w:before="0" w:after="0" w:line="307" w:lineRule="exact"/>
        <w:ind w:firstLine="580"/>
      </w:pPr>
      <w:r>
        <w:rPr>
          <w:rStyle w:val="26"/>
          <w:color w:val="000000"/>
        </w:rPr>
        <w:t>Расчет арендной платы для видов использования лесов, предусмотренных частью 1 статьи 25 Лесного кодекса Российской Федерации, приводится в приложении №3 к настоящему Договору.</w:t>
      </w:r>
    </w:p>
    <w:p w:rsidR="00551B07" w:rsidRDefault="00551B07" w:rsidP="00551B07">
      <w:pPr>
        <w:pStyle w:val="211"/>
        <w:shd w:val="clear" w:color="auto" w:fill="auto"/>
        <w:spacing w:before="0" w:after="0" w:line="312" w:lineRule="exact"/>
        <w:ind w:firstLine="580"/>
      </w:pPr>
      <w:r>
        <w:rPr>
          <w:rStyle w:val="26"/>
          <w:color w:val="000000"/>
        </w:rPr>
        <w:lastRenderedPageBreak/>
        <w:t>Размер арендной платы подлежит изменению пропорционально изменению ставок платы за единицу объема лесных ресурсов или за единицу площади лесного участка, устанавливаемых в соответствии со статьей 73 Лесного кодекса Российской Федерации.</w:t>
      </w:r>
    </w:p>
    <w:p w:rsidR="00551B07" w:rsidRDefault="00551B07" w:rsidP="00551B07">
      <w:pPr>
        <w:pStyle w:val="211"/>
        <w:numPr>
          <w:ilvl w:val="0"/>
          <w:numId w:val="37"/>
        </w:numPr>
        <w:shd w:val="clear" w:color="auto" w:fill="auto"/>
        <w:tabs>
          <w:tab w:val="left" w:pos="852"/>
        </w:tabs>
        <w:spacing w:before="0" w:after="0" w:line="312" w:lineRule="exact"/>
        <w:ind w:firstLine="580"/>
      </w:pPr>
      <w:r>
        <w:rPr>
          <w:rStyle w:val="26"/>
          <w:color w:val="000000"/>
        </w:rPr>
        <w:t>Начисление арендной платы осуществляется со дня государственной регистрации настоящего Договора.</w:t>
      </w:r>
    </w:p>
    <w:p w:rsidR="00551B07" w:rsidRDefault="00551B07" w:rsidP="00551B07">
      <w:pPr>
        <w:pStyle w:val="211"/>
        <w:numPr>
          <w:ilvl w:val="0"/>
          <w:numId w:val="37"/>
        </w:numPr>
        <w:shd w:val="clear" w:color="auto" w:fill="auto"/>
        <w:tabs>
          <w:tab w:val="left" w:pos="852"/>
        </w:tabs>
        <w:spacing w:before="0" w:after="0" w:line="312" w:lineRule="exact"/>
        <w:ind w:firstLine="580"/>
      </w:pPr>
      <w:r>
        <w:rPr>
          <w:rStyle w:val="26"/>
          <w:color w:val="000000"/>
        </w:rPr>
        <w:t>Арендатор вносит арендную плату в порядке, предусмотренном приложением №4 к настоящему Договору.</w:t>
      </w:r>
    </w:p>
    <w:p w:rsidR="00551B07" w:rsidRDefault="00551B07" w:rsidP="00551B07">
      <w:pPr>
        <w:pStyle w:val="211"/>
        <w:shd w:val="clear" w:color="auto" w:fill="auto"/>
        <w:spacing w:before="0" w:after="0" w:line="312" w:lineRule="exact"/>
        <w:ind w:firstLine="580"/>
      </w:pPr>
      <w:r>
        <w:rPr>
          <w:rStyle w:val="26"/>
          <w:color w:val="000000"/>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551B07" w:rsidRDefault="00551B07" w:rsidP="00551B07">
      <w:pPr>
        <w:pStyle w:val="211"/>
        <w:shd w:val="clear" w:color="auto" w:fill="auto"/>
        <w:spacing w:before="0" w:after="358" w:line="312" w:lineRule="exact"/>
        <w:ind w:firstLine="580"/>
      </w:pPr>
      <w:r>
        <w:rPr>
          <w:rStyle w:val="26"/>
          <w:color w:val="000000"/>
        </w:rPr>
        <w:t>До наступления очередного срока платежа Арендатор имеет право внести сумму, превышающую платеж, установленный приложением №4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551B07" w:rsidRDefault="00551B07" w:rsidP="00551B07">
      <w:pPr>
        <w:pStyle w:val="18"/>
        <w:keepNext/>
        <w:keepLines/>
        <w:numPr>
          <w:ilvl w:val="0"/>
          <w:numId w:val="36"/>
        </w:numPr>
        <w:shd w:val="clear" w:color="auto" w:fill="auto"/>
        <w:tabs>
          <w:tab w:val="left" w:pos="3960"/>
        </w:tabs>
        <w:spacing w:after="297" w:line="240" w:lineRule="exact"/>
        <w:ind w:left="3240"/>
        <w:jc w:val="both"/>
      </w:pPr>
      <w:bookmarkStart w:id="8" w:name="bookmark4"/>
      <w:r>
        <w:rPr>
          <w:rStyle w:val="17"/>
          <w:b/>
          <w:bCs/>
          <w:color w:val="000000"/>
        </w:rPr>
        <w:t>Права и обязанности сторон</w:t>
      </w:r>
      <w:bookmarkEnd w:id="8"/>
    </w:p>
    <w:p w:rsidR="00551B07" w:rsidRDefault="00551B07" w:rsidP="00551B07">
      <w:pPr>
        <w:pStyle w:val="18"/>
        <w:keepNext/>
        <w:keepLines/>
        <w:numPr>
          <w:ilvl w:val="0"/>
          <w:numId w:val="37"/>
        </w:numPr>
        <w:shd w:val="clear" w:color="auto" w:fill="auto"/>
        <w:tabs>
          <w:tab w:val="left" w:pos="883"/>
        </w:tabs>
        <w:spacing w:line="317" w:lineRule="exact"/>
        <w:ind w:firstLine="580"/>
        <w:jc w:val="both"/>
      </w:pPr>
      <w:bookmarkStart w:id="9" w:name="bookmark5"/>
      <w:r>
        <w:rPr>
          <w:rStyle w:val="17"/>
          <w:b/>
          <w:bCs/>
          <w:color w:val="000000"/>
        </w:rPr>
        <w:t>Арендодатель имеет право:</w:t>
      </w:r>
      <w:bookmarkEnd w:id="9"/>
    </w:p>
    <w:p w:rsidR="00551B07" w:rsidRDefault="00551B07" w:rsidP="00551B07">
      <w:pPr>
        <w:pStyle w:val="211"/>
        <w:shd w:val="clear" w:color="auto" w:fill="auto"/>
        <w:tabs>
          <w:tab w:val="left" w:pos="860"/>
        </w:tabs>
        <w:spacing w:before="0" w:after="0" w:line="317" w:lineRule="exact"/>
        <w:ind w:firstLine="580"/>
      </w:pPr>
      <w:r>
        <w:rPr>
          <w:rStyle w:val="26"/>
          <w:color w:val="000000"/>
        </w:rPr>
        <w:t>а)</w:t>
      </w:r>
      <w:r>
        <w:rPr>
          <w:rStyle w:val="26"/>
          <w:color w:val="000000"/>
        </w:rPr>
        <w:tab/>
        <w:t xml:space="preserve">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 правилами ухода за лесами, правилами </w:t>
      </w:r>
      <w:proofErr w:type="spellStart"/>
      <w:r>
        <w:rPr>
          <w:rStyle w:val="26"/>
          <w:color w:val="000000"/>
        </w:rPr>
        <w:t>лесовосстановления</w:t>
      </w:r>
      <w:proofErr w:type="spellEnd"/>
      <w:r>
        <w:rPr>
          <w:rStyle w:val="26"/>
          <w:color w:val="000000"/>
        </w:rPr>
        <w:t>, правилами санитарной безопасности в лесах, правилами пожарной безопасности в лесах;</w:t>
      </w:r>
    </w:p>
    <w:p w:rsidR="00551B07" w:rsidRDefault="00551B07" w:rsidP="00551B07">
      <w:pPr>
        <w:pStyle w:val="211"/>
        <w:shd w:val="clear" w:color="auto" w:fill="auto"/>
        <w:tabs>
          <w:tab w:val="left" w:pos="879"/>
        </w:tabs>
        <w:spacing w:before="0" w:after="0" w:line="317" w:lineRule="exact"/>
        <w:ind w:firstLine="580"/>
      </w:pPr>
      <w:r>
        <w:rPr>
          <w:rStyle w:val="26"/>
          <w:color w:val="000000"/>
        </w:rPr>
        <w:t>б)</w:t>
      </w:r>
      <w:r>
        <w:rPr>
          <w:rStyle w:val="26"/>
          <w:color w:val="000000"/>
        </w:rPr>
        <w:tab/>
        <w:t>предоставлять арендованный лесной участок или его часть третьим лицам для иных видов использования лесов, предусмотренных лесохозяйственным регламентом лесничества, за исключением случаев, когда одновременное многоцелевое использование лесного участка невозможно, а также выдавать разрешение на выполнение работ по геологическому изучению недр;</w:t>
      </w:r>
    </w:p>
    <w:p w:rsidR="00551B07" w:rsidRDefault="00551B07" w:rsidP="00551B07">
      <w:pPr>
        <w:pStyle w:val="211"/>
        <w:shd w:val="clear" w:color="auto" w:fill="auto"/>
        <w:tabs>
          <w:tab w:val="left" w:pos="870"/>
        </w:tabs>
        <w:spacing w:before="0" w:after="0" w:line="317" w:lineRule="exact"/>
        <w:ind w:firstLine="580"/>
      </w:pPr>
      <w:r>
        <w:rPr>
          <w:rStyle w:val="26"/>
          <w:color w:val="000000"/>
        </w:rPr>
        <w:t>в)</w:t>
      </w:r>
      <w:r>
        <w:rPr>
          <w:rStyle w:val="26"/>
          <w:color w:val="000000"/>
        </w:rPr>
        <w:tab/>
        <w:t>осуществлять проверки соблюдения Арендатором условий настоящего Договора и проекта освоения лесов.</w:t>
      </w:r>
    </w:p>
    <w:p w:rsidR="00551B07" w:rsidRDefault="00551B07" w:rsidP="00551B07">
      <w:pPr>
        <w:pStyle w:val="18"/>
        <w:keepNext/>
        <w:keepLines/>
        <w:numPr>
          <w:ilvl w:val="0"/>
          <w:numId w:val="37"/>
        </w:numPr>
        <w:shd w:val="clear" w:color="auto" w:fill="auto"/>
        <w:tabs>
          <w:tab w:val="left" w:pos="984"/>
        </w:tabs>
        <w:spacing w:line="317" w:lineRule="exact"/>
        <w:ind w:firstLine="580"/>
        <w:jc w:val="both"/>
      </w:pPr>
      <w:bookmarkStart w:id="10" w:name="bookmark6"/>
      <w:r>
        <w:rPr>
          <w:rStyle w:val="17"/>
          <w:b/>
          <w:bCs/>
          <w:color w:val="000000"/>
        </w:rPr>
        <w:t>Арендодатель обязан:</w:t>
      </w:r>
      <w:bookmarkEnd w:id="10"/>
    </w:p>
    <w:p w:rsidR="00551B07" w:rsidRDefault="00551B07" w:rsidP="00551B07">
      <w:pPr>
        <w:pStyle w:val="211"/>
        <w:shd w:val="clear" w:color="auto" w:fill="auto"/>
        <w:tabs>
          <w:tab w:val="left" w:pos="852"/>
        </w:tabs>
        <w:spacing w:before="0" w:after="0" w:line="317" w:lineRule="exact"/>
        <w:ind w:firstLine="580"/>
      </w:pPr>
      <w:r>
        <w:rPr>
          <w:rStyle w:val="26"/>
          <w:color w:val="000000"/>
        </w:rPr>
        <w:t>а)</w:t>
      </w:r>
      <w:r>
        <w:rPr>
          <w:rStyle w:val="26"/>
          <w:color w:val="000000"/>
        </w:rPr>
        <w:tab/>
        <w:t>передать лесной участок Арендатору по акту приема-передачи лесного участка, форма которого предусмотрена приложением № 5 к настоящему Договору, в течение 5 рабочих дней со дня заключения настоящего Договора;</w:t>
      </w:r>
    </w:p>
    <w:p w:rsidR="00551B07" w:rsidRDefault="00551B07" w:rsidP="00551B07">
      <w:pPr>
        <w:pStyle w:val="211"/>
        <w:shd w:val="clear" w:color="auto" w:fill="auto"/>
        <w:tabs>
          <w:tab w:val="left" w:pos="855"/>
        </w:tabs>
        <w:spacing w:before="0" w:after="0" w:line="317" w:lineRule="exact"/>
        <w:ind w:firstLine="580"/>
      </w:pPr>
      <w:r>
        <w:rPr>
          <w:rStyle w:val="26"/>
          <w:color w:val="000000"/>
        </w:rPr>
        <w:t>б)</w:t>
      </w:r>
      <w:r>
        <w:rPr>
          <w:rStyle w:val="26"/>
          <w:color w:val="000000"/>
        </w:rPr>
        <w:tab/>
        <w:t>осуществлять на лесном участке в пределах полномочий, определенных статьями 81-84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551B07" w:rsidRDefault="00551B07" w:rsidP="00551B07">
      <w:pPr>
        <w:pStyle w:val="211"/>
        <w:shd w:val="clear" w:color="auto" w:fill="auto"/>
        <w:tabs>
          <w:tab w:val="left" w:pos="852"/>
        </w:tabs>
        <w:spacing w:before="0" w:after="0" w:line="317" w:lineRule="exact"/>
        <w:ind w:firstLine="580"/>
      </w:pPr>
      <w:proofErr w:type="gramStart"/>
      <w:r>
        <w:rPr>
          <w:rStyle w:val="26"/>
          <w:color w:val="000000"/>
        </w:rPr>
        <w:t>в)</w:t>
      </w:r>
      <w:r>
        <w:rPr>
          <w:rStyle w:val="26"/>
          <w:color w:val="000000"/>
        </w:rPr>
        <w:tab/>
        <w:t>информировать в письменной форме в течение 15 дней со дня принятия решения о предоставлении арендованного лесного участка или его части третьим лицам для иных видов использования лесов, предусмотренных лесохозяйственным регламентом лесничества, за исключением случаев, когда одновременное многоцелевое использование лесного участка невозможно, а также в случае выдачи разрешения на выполнение работ по геологическому изучению недр - о возникших правах третьих лиц</w:t>
      </w:r>
      <w:proofErr w:type="gramEnd"/>
      <w:r>
        <w:rPr>
          <w:rStyle w:val="26"/>
          <w:color w:val="000000"/>
        </w:rPr>
        <w:t xml:space="preserve"> на предоставленный в аренду лесной участок;</w:t>
      </w:r>
    </w:p>
    <w:p w:rsidR="00551B07" w:rsidRDefault="00551B07" w:rsidP="00551B07">
      <w:pPr>
        <w:pStyle w:val="211"/>
        <w:shd w:val="clear" w:color="auto" w:fill="auto"/>
        <w:tabs>
          <w:tab w:val="left" w:pos="860"/>
        </w:tabs>
        <w:spacing w:before="0" w:after="0" w:line="317" w:lineRule="exact"/>
        <w:ind w:firstLine="580"/>
      </w:pPr>
      <w:r>
        <w:rPr>
          <w:rStyle w:val="26"/>
          <w:color w:val="000000"/>
        </w:rPr>
        <w:t>г)</w:t>
      </w:r>
      <w:r>
        <w:rPr>
          <w:rStyle w:val="26"/>
          <w:color w:val="000000"/>
        </w:rPr>
        <w:tab/>
        <w:t>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551B07" w:rsidRDefault="00551B07" w:rsidP="00551B07">
      <w:pPr>
        <w:pStyle w:val="211"/>
        <w:shd w:val="clear" w:color="auto" w:fill="auto"/>
        <w:tabs>
          <w:tab w:val="left" w:pos="860"/>
        </w:tabs>
        <w:spacing w:before="0" w:after="0" w:line="317" w:lineRule="exact"/>
        <w:ind w:firstLine="580"/>
      </w:pPr>
      <w:r>
        <w:rPr>
          <w:rStyle w:val="26"/>
          <w:color w:val="000000"/>
        </w:rPr>
        <w:t>д)</w:t>
      </w:r>
      <w:r>
        <w:rPr>
          <w:rStyle w:val="26"/>
          <w:color w:val="000000"/>
        </w:rPr>
        <w:tab/>
        <w:t>уведомить Арендатора об осуществлении мероприятий, предусмотренных частью 1 статьи 53.7 Лесного кодекса Российской Федерации, за 3 дня до начала их осуществления;</w:t>
      </w:r>
    </w:p>
    <w:p w:rsidR="00551B07" w:rsidRDefault="00551B07" w:rsidP="00551B07">
      <w:pPr>
        <w:pStyle w:val="211"/>
        <w:shd w:val="clear" w:color="auto" w:fill="auto"/>
        <w:tabs>
          <w:tab w:val="left" w:pos="860"/>
        </w:tabs>
        <w:spacing w:before="0" w:after="0" w:line="317" w:lineRule="exact"/>
        <w:ind w:firstLine="580"/>
        <w:jc w:val="left"/>
      </w:pPr>
      <w:r>
        <w:rPr>
          <w:rStyle w:val="26"/>
          <w:color w:val="000000"/>
        </w:rPr>
        <w:t>е)</w:t>
      </w:r>
      <w:r>
        <w:rPr>
          <w:rStyle w:val="26"/>
          <w:color w:val="000000"/>
        </w:rPr>
        <w:tab/>
        <w:t>принять от Арендатора в день окончания срока действия настоящего Договора лесной участок по акту приема-передачи лесного участка, форма которого предусмотрена приложением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551B07" w:rsidRDefault="00551B07" w:rsidP="00551B07">
      <w:pPr>
        <w:pStyle w:val="211"/>
        <w:shd w:val="clear" w:color="auto" w:fill="auto"/>
        <w:spacing w:before="0" w:after="0" w:line="317" w:lineRule="exact"/>
        <w:ind w:firstLine="580"/>
      </w:pPr>
      <w:r>
        <w:rPr>
          <w:rStyle w:val="26"/>
          <w:color w:val="000000"/>
        </w:rPr>
        <w:t>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w:t>
      </w:r>
      <w:proofErr w:type="gramStart"/>
      <w:r>
        <w:rPr>
          <w:rStyle w:val="26"/>
          <w:color w:val="000000"/>
        </w:rPr>
        <w:t>а-</w:t>
      </w:r>
      <w:proofErr w:type="gramEnd"/>
      <w:r>
        <w:rPr>
          <w:rStyle w:val="26"/>
          <w:color w:val="000000"/>
        </w:rPr>
        <w:t xml:space="preserve"> передачи лесного участка, форма которого предусмотрена приложением №5 к настоящему Договору, в состоянии, пригодном для ведения лесного хозяйства;</w:t>
      </w:r>
    </w:p>
    <w:p w:rsidR="00551B07" w:rsidRDefault="00551B07" w:rsidP="00551B07">
      <w:pPr>
        <w:pStyle w:val="211"/>
        <w:shd w:val="clear" w:color="auto" w:fill="auto"/>
        <w:spacing w:before="0" w:after="0" w:line="317" w:lineRule="exact"/>
        <w:ind w:firstLine="580"/>
      </w:pPr>
      <w:r>
        <w:rPr>
          <w:rStyle w:val="26"/>
          <w:color w:val="000000"/>
        </w:rPr>
        <w:t>ё)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551B07" w:rsidRDefault="00551B07" w:rsidP="00551B07">
      <w:pPr>
        <w:pStyle w:val="211"/>
        <w:shd w:val="clear" w:color="auto" w:fill="auto"/>
        <w:tabs>
          <w:tab w:val="left" w:pos="898"/>
        </w:tabs>
        <w:spacing w:before="0" w:after="0" w:line="317" w:lineRule="exact"/>
        <w:ind w:firstLine="580"/>
      </w:pPr>
      <w:r>
        <w:rPr>
          <w:rStyle w:val="26"/>
          <w:color w:val="000000"/>
        </w:rPr>
        <w:t>ж)</w:t>
      </w:r>
      <w:r>
        <w:rPr>
          <w:rStyle w:val="26"/>
          <w:color w:val="000000"/>
        </w:rPr>
        <w:tab/>
        <w:t>в установленном порядке осуществлять федеральный государственный лесной надзор или муниципальный лесной контроль (лесную охрану);</w:t>
      </w:r>
    </w:p>
    <w:p w:rsidR="00551B07" w:rsidRDefault="00551B07" w:rsidP="00551B07">
      <w:pPr>
        <w:pStyle w:val="211"/>
        <w:shd w:val="clear" w:color="auto" w:fill="auto"/>
        <w:tabs>
          <w:tab w:val="left" w:pos="898"/>
        </w:tabs>
        <w:spacing w:before="0" w:after="0" w:line="317" w:lineRule="exact"/>
        <w:ind w:firstLine="580"/>
      </w:pPr>
      <w:r>
        <w:rPr>
          <w:rStyle w:val="26"/>
          <w:color w:val="000000"/>
        </w:rPr>
        <w:lastRenderedPageBreak/>
        <w:t>з)</w:t>
      </w:r>
      <w:r>
        <w:rPr>
          <w:rStyle w:val="26"/>
          <w:color w:val="000000"/>
        </w:rPr>
        <w:tab/>
        <w:t>представлять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551B07" w:rsidRDefault="00551B07" w:rsidP="00551B07">
      <w:pPr>
        <w:pStyle w:val="211"/>
        <w:shd w:val="clear" w:color="auto" w:fill="auto"/>
        <w:tabs>
          <w:tab w:val="left" w:pos="870"/>
        </w:tabs>
        <w:spacing w:before="0" w:after="0" w:line="317" w:lineRule="exact"/>
        <w:ind w:firstLine="580"/>
      </w:pPr>
      <w:r>
        <w:rPr>
          <w:rStyle w:val="26"/>
          <w:color w:val="000000"/>
        </w:rPr>
        <w:t>и)</w:t>
      </w:r>
      <w:r>
        <w:rPr>
          <w:rStyle w:val="26"/>
          <w:color w:val="000000"/>
        </w:rPr>
        <w:tab/>
        <w:t>в случае изменения ставок платы, указанных в пункте 6 настоящего Договора, и (или) коэффициента индексации к ставкам платы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3 месяцев со дня изменения размера арендной платы;</w:t>
      </w:r>
    </w:p>
    <w:p w:rsidR="00551B07" w:rsidRDefault="00551B07" w:rsidP="00551B07">
      <w:pPr>
        <w:pStyle w:val="211"/>
        <w:shd w:val="clear" w:color="auto" w:fill="auto"/>
        <w:tabs>
          <w:tab w:val="left" w:pos="870"/>
        </w:tabs>
        <w:spacing w:before="0" w:after="0" w:line="317" w:lineRule="exact"/>
        <w:ind w:firstLine="580"/>
      </w:pPr>
      <w:r>
        <w:rPr>
          <w:rStyle w:val="26"/>
          <w:color w:val="000000"/>
        </w:rPr>
        <w:t>к)</w:t>
      </w:r>
      <w:r>
        <w:rPr>
          <w:rStyle w:val="26"/>
          <w:color w:val="000000"/>
        </w:rPr>
        <w:tab/>
        <w:t>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551B07" w:rsidRDefault="00551B07" w:rsidP="00551B07">
      <w:pPr>
        <w:pStyle w:val="18"/>
        <w:keepNext/>
        <w:keepLines/>
        <w:numPr>
          <w:ilvl w:val="0"/>
          <w:numId w:val="37"/>
        </w:numPr>
        <w:shd w:val="clear" w:color="auto" w:fill="auto"/>
        <w:tabs>
          <w:tab w:val="left" w:pos="984"/>
        </w:tabs>
        <w:spacing w:line="317" w:lineRule="exact"/>
        <w:ind w:firstLine="580"/>
        <w:jc w:val="both"/>
      </w:pPr>
      <w:bookmarkStart w:id="11" w:name="bookmark7"/>
      <w:r>
        <w:rPr>
          <w:rStyle w:val="17"/>
          <w:b/>
          <w:bCs/>
          <w:color w:val="000000"/>
        </w:rPr>
        <w:t>Арендатор имеет право:</w:t>
      </w:r>
      <w:bookmarkEnd w:id="11"/>
    </w:p>
    <w:p w:rsidR="00551B07" w:rsidRDefault="00551B07" w:rsidP="00551B07">
      <w:pPr>
        <w:pStyle w:val="211"/>
        <w:shd w:val="clear" w:color="auto" w:fill="auto"/>
        <w:tabs>
          <w:tab w:val="left" w:pos="860"/>
        </w:tabs>
        <w:spacing w:before="0" w:after="0" w:line="317" w:lineRule="exact"/>
        <w:ind w:firstLine="580"/>
      </w:pPr>
      <w:r>
        <w:rPr>
          <w:rStyle w:val="26"/>
          <w:color w:val="000000"/>
        </w:rPr>
        <w:t>а)</w:t>
      </w:r>
      <w:r>
        <w:rPr>
          <w:rStyle w:val="26"/>
          <w:color w:val="000000"/>
        </w:rPr>
        <w:tab/>
        <w:t>приступить к использованию лесного участка в соответствии с условиями настоящего Договора после заключения настоящего Договора, подписания сторонами акта прием</w:t>
      </w:r>
      <w:proofErr w:type="gramStart"/>
      <w:r>
        <w:rPr>
          <w:rStyle w:val="26"/>
          <w:color w:val="000000"/>
        </w:rPr>
        <w:t>а-</w:t>
      </w:r>
      <w:proofErr w:type="gramEnd"/>
      <w:r>
        <w:rPr>
          <w:rStyle w:val="26"/>
          <w:color w:val="000000"/>
        </w:rPr>
        <w:t xml:space="preserve"> передачи лесного участка, форма которого предусмотрена приложением № 5 к настоящему Договору, получения положительного заключения государственной экспертизы проекта освоения лесов и подачи лесной декларации;</w:t>
      </w:r>
    </w:p>
    <w:p w:rsidR="00551B07" w:rsidRDefault="00551B07" w:rsidP="00551B07">
      <w:pPr>
        <w:pStyle w:val="211"/>
        <w:shd w:val="clear" w:color="auto" w:fill="auto"/>
        <w:tabs>
          <w:tab w:val="left" w:pos="860"/>
        </w:tabs>
        <w:spacing w:before="0" w:after="0" w:line="317" w:lineRule="exact"/>
        <w:ind w:firstLine="580"/>
      </w:pPr>
      <w:r>
        <w:rPr>
          <w:rStyle w:val="26"/>
          <w:color w:val="000000"/>
        </w:rPr>
        <w:t>б)</w:t>
      </w:r>
      <w:r>
        <w:rPr>
          <w:rStyle w:val="26"/>
          <w:color w:val="000000"/>
        </w:rPr>
        <w:tab/>
        <w:t>получать от Арендодателя информацию о возможности и местах приобретения районированного посевного и посадочного материала;</w:t>
      </w:r>
    </w:p>
    <w:p w:rsidR="00551B07" w:rsidRDefault="00551B07" w:rsidP="00551B07">
      <w:pPr>
        <w:pStyle w:val="211"/>
        <w:shd w:val="clear" w:color="auto" w:fill="auto"/>
        <w:tabs>
          <w:tab w:val="left" w:pos="860"/>
        </w:tabs>
        <w:spacing w:before="0" w:after="0" w:line="317" w:lineRule="exact"/>
        <w:ind w:firstLine="580"/>
      </w:pPr>
      <w:r>
        <w:rPr>
          <w:rStyle w:val="26"/>
          <w:color w:val="000000"/>
        </w:rPr>
        <w:t>в)</w:t>
      </w:r>
      <w:r>
        <w:rPr>
          <w:rStyle w:val="26"/>
          <w:color w:val="000000"/>
        </w:rPr>
        <w:tab/>
        <w:t>осуществлять на лесном участке в установленном порядке создание лесной инфраструктуры;</w:t>
      </w:r>
    </w:p>
    <w:p w:rsidR="00551B07" w:rsidRDefault="00551B07" w:rsidP="00551B07">
      <w:pPr>
        <w:pStyle w:val="211"/>
        <w:shd w:val="clear" w:color="auto" w:fill="auto"/>
        <w:tabs>
          <w:tab w:val="left" w:pos="860"/>
        </w:tabs>
        <w:spacing w:before="0" w:after="0" w:line="317" w:lineRule="exact"/>
        <w:ind w:firstLine="580"/>
      </w:pPr>
      <w:r>
        <w:rPr>
          <w:rStyle w:val="26"/>
          <w:color w:val="000000"/>
        </w:rPr>
        <w:t>г)</w:t>
      </w:r>
      <w:r>
        <w:rPr>
          <w:rStyle w:val="26"/>
          <w:color w:val="000000"/>
        </w:rPr>
        <w:tab/>
        <w:t>осуществлять на лесном участке в установленном порядке строительство, реконструкцию и эксплуатацию объектов, не связанных с созданием лесной инфраструктуры;</w:t>
      </w:r>
    </w:p>
    <w:p w:rsidR="00551B07" w:rsidRDefault="00551B07" w:rsidP="00551B07">
      <w:pPr>
        <w:pStyle w:val="211"/>
        <w:shd w:val="clear" w:color="auto" w:fill="auto"/>
        <w:tabs>
          <w:tab w:val="left" w:pos="860"/>
        </w:tabs>
        <w:spacing w:before="0" w:after="0" w:line="317" w:lineRule="exact"/>
        <w:ind w:firstLine="580"/>
      </w:pPr>
      <w:r>
        <w:rPr>
          <w:rStyle w:val="26"/>
          <w:color w:val="000000"/>
        </w:rPr>
        <w:t>д)</w:t>
      </w:r>
      <w:r>
        <w:rPr>
          <w:rStyle w:val="26"/>
          <w:color w:val="000000"/>
        </w:rPr>
        <w:tab/>
        <w:t>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551B07" w:rsidRDefault="00551B07" w:rsidP="00551B07">
      <w:pPr>
        <w:pStyle w:val="18"/>
        <w:keepNext/>
        <w:keepLines/>
        <w:numPr>
          <w:ilvl w:val="0"/>
          <w:numId w:val="37"/>
        </w:numPr>
        <w:shd w:val="clear" w:color="auto" w:fill="auto"/>
        <w:tabs>
          <w:tab w:val="left" w:pos="984"/>
        </w:tabs>
        <w:spacing w:line="317" w:lineRule="exact"/>
        <w:ind w:firstLine="580"/>
        <w:jc w:val="both"/>
      </w:pPr>
      <w:bookmarkStart w:id="12" w:name="bookmark8"/>
      <w:r>
        <w:rPr>
          <w:rStyle w:val="17"/>
          <w:b/>
          <w:bCs/>
          <w:color w:val="000000"/>
        </w:rPr>
        <w:t>Арендатор обязан:</w:t>
      </w:r>
      <w:bookmarkEnd w:id="12"/>
    </w:p>
    <w:p w:rsidR="00551B07" w:rsidRDefault="00551B07" w:rsidP="00551B07">
      <w:pPr>
        <w:pStyle w:val="211"/>
        <w:shd w:val="clear" w:color="auto" w:fill="auto"/>
        <w:tabs>
          <w:tab w:val="left" w:pos="860"/>
        </w:tabs>
        <w:spacing w:before="0" w:after="0" w:line="317" w:lineRule="exact"/>
        <w:ind w:firstLine="580"/>
      </w:pPr>
      <w:r>
        <w:rPr>
          <w:rStyle w:val="26"/>
          <w:color w:val="000000"/>
        </w:rPr>
        <w:t>а)</w:t>
      </w:r>
      <w:r>
        <w:rPr>
          <w:rStyle w:val="26"/>
          <w:color w:val="000000"/>
        </w:rPr>
        <w:tab/>
        <w:t>принять лесной участок от Арендодателя по акту приема-передачи лесного участка, форма которого предусмотрена приложением №5 к настоящему Договору, в течение 5 рабочих дней со дня заключения настоящего Договора;</w:t>
      </w:r>
    </w:p>
    <w:p w:rsidR="00551B07" w:rsidRDefault="00551B07" w:rsidP="00551B07">
      <w:pPr>
        <w:pStyle w:val="211"/>
        <w:shd w:val="clear" w:color="auto" w:fill="auto"/>
        <w:spacing w:before="0" w:after="0" w:line="317" w:lineRule="exact"/>
        <w:ind w:firstLine="580"/>
      </w:pPr>
      <w:proofErr w:type="gramStart"/>
      <w:r>
        <w:rPr>
          <w:rStyle w:val="26"/>
          <w:color w:val="000000"/>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орган, осуществляющий государственную регистрацию прав на недвижимое имущество и сделок с ним, и в течение 10 дней со дня подачи указанного заявления известить в письменной форме Арендодателя</w:t>
      </w:r>
      <w:proofErr w:type="gramEnd"/>
      <w:r>
        <w:rPr>
          <w:rStyle w:val="26"/>
          <w:color w:val="000000"/>
        </w:rPr>
        <w:t xml:space="preserve"> о подаче таких документов;</w:t>
      </w:r>
    </w:p>
    <w:p w:rsidR="00551B07" w:rsidRDefault="00551B07" w:rsidP="00551B07">
      <w:pPr>
        <w:pStyle w:val="211"/>
        <w:shd w:val="clear" w:color="auto" w:fill="auto"/>
        <w:spacing w:before="0" w:after="0" w:line="317" w:lineRule="exact"/>
        <w:ind w:firstLine="580"/>
      </w:pPr>
      <w:r>
        <w:rPr>
          <w:rStyle w:val="26"/>
          <w:color w:val="000000"/>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551B07" w:rsidRDefault="00551B07" w:rsidP="00551B07">
      <w:pPr>
        <w:pStyle w:val="211"/>
        <w:shd w:val="clear" w:color="auto" w:fill="auto"/>
        <w:tabs>
          <w:tab w:val="left" w:pos="841"/>
        </w:tabs>
        <w:spacing w:before="0" w:after="0" w:line="317" w:lineRule="exact"/>
        <w:ind w:firstLine="580"/>
      </w:pPr>
      <w:r>
        <w:rPr>
          <w:rStyle w:val="26"/>
          <w:color w:val="000000"/>
        </w:rPr>
        <w:t>б)</w:t>
      </w:r>
      <w:r>
        <w:rPr>
          <w:rStyle w:val="26"/>
          <w:color w:val="000000"/>
        </w:rPr>
        <w:tab/>
        <w:t>использовать лесной участок по назначению в соответствии с законодательством Российской Федерации и настоящим Договором;</w:t>
      </w:r>
    </w:p>
    <w:p w:rsidR="00551B07" w:rsidRDefault="00551B07" w:rsidP="00551B07">
      <w:pPr>
        <w:pStyle w:val="211"/>
        <w:shd w:val="clear" w:color="auto" w:fill="auto"/>
        <w:tabs>
          <w:tab w:val="left" w:pos="898"/>
        </w:tabs>
        <w:spacing w:before="0" w:after="0" w:line="317" w:lineRule="exact"/>
        <w:ind w:firstLine="580"/>
      </w:pPr>
      <w:r>
        <w:rPr>
          <w:rStyle w:val="26"/>
          <w:color w:val="000000"/>
        </w:rPr>
        <w:t>в)</w:t>
      </w:r>
      <w:r>
        <w:rPr>
          <w:rStyle w:val="26"/>
          <w:color w:val="000000"/>
        </w:rPr>
        <w:tab/>
        <w:t>вносить арендную плату в соответствии с приложением №4 к настоящему Договору;</w:t>
      </w:r>
    </w:p>
    <w:p w:rsidR="00551B07" w:rsidRDefault="00551B07" w:rsidP="00551B07">
      <w:pPr>
        <w:pStyle w:val="211"/>
        <w:shd w:val="clear" w:color="auto" w:fill="auto"/>
        <w:tabs>
          <w:tab w:val="left" w:pos="841"/>
        </w:tabs>
        <w:spacing w:before="0" w:after="0" w:line="317" w:lineRule="exact"/>
        <w:ind w:firstLine="580"/>
      </w:pPr>
      <w:r>
        <w:rPr>
          <w:rStyle w:val="26"/>
          <w:color w:val="000000"/>
        </w:rPr>
        <w:t>г)</w:t>
      </w:r>
      <w:r>
        <w:rPr>
          <w:rStyle w:val="26"/>
          <w:color w:val="000000"/>
        </w:rPr>
        <w:tab/>
        <w:t>в течение 6 месяцев со дня заключения настоящего Договора разработать и представить Арендодателю проект освоения лесов для проведения государственной экспертизы;</w:t>
      </w:r>
    </w:p>
    <w:p w:rsidR="00551B07" w:rsidRDefault="00551B07" w:rsidP="00551B07">
      <w:pPr>
        <w:pStyle w:val="211"/>
        <w:shd w:val="clear" w:color="auto" w:fill="auto"/>
        <w:spacing w:before="0" w:after="0" w:line="317" w:lineRule="exact"/>
        <w:ind w:firstLine="580"/>
      </w:pPr>
      <w:r>
        <w:rPr>
          <w:rStyle w:val="26"/>
          <w:color w:val="000000"/>
        </w:rPr>
        <w:t xml:space="preserve">не </w:t>
      </w:r>
      <w:proofErr w:type="gramStart"/>
      <w:r>
        <w:rPr>
          <w:rStyle w:val="26"/>
          <w:color w:val="000000"/>
        </w:rPr>
        <w:t>позднее</w:t>
      </w:r>
      <w:proofErr w:type="gramEnd"/>
      <w:r>
        <w:rPr>
          <w:rStyle w:val="26"/>
          <w:color w:val="000000"/>
        </w:rPr>
        <w:t xml:space="preserve"> чем за 6 месяцев до окончания срока действия проекта освоения лесов разработать и представить Арендодателю проект освоения лесов на следующий срок для проведения государственной экспертизы;</w:t>
      </w:r>
    </w:p>
    <w:p w:rsidR="00551B07" w:rsidRDefault="00551B07" w:rsidP="00551B07">
      <w:pPr>
        <w:pStyle w:val="211"/>
        <w:shd w:val="clear" w:color="auto" w:fill="auto"/>
        <w:tabs>
          <w:tab w:val="left" w:pos="902"/>
        </w:tabs>
        <w:spacing w:before="0" w:after="0" w:line="317" w:lineRule="exact"/>
        <w:ind w:firstLine="580"/>
      </w:pPr>
      <w:r>
        <w:rPr>
          <w:rStyle w:val="26"/>
          <w:color w:val="000000"/>
        </w:rPr>
        <w:t>д)</w:t>
      </w:r>
      <w:r>
        <w:rPr>
          <w:rStyle w:val="26"/>
          <w:color w:val="000000"/>
        </w:rPr>
        <w:tab/>
        <w:t>в установленном порядке подавать лесную декларацию;</w:t>
      </w:r>
    </w:p>
    <w:p w:rsidR="00551B07" w:rsidRDefault="00551B07" w:rsidP="00551B07">
      <w:pPr>
        <w:pStyle w:val="211"/>
        <w:shd w:val="clear" w:color="auto" w:fill="auto"/>
        <w:tabs>
          <w:tab w:val="left" w:pos="870"/>
        </w:tabs>
        <w:spacing w:before="0" w:after="0" w:line="317" w:lineRule="exact"/>
        <w:ind w:firstLine="580"/>
      </w:pPr>
      <w:r>
        <w:rPr>
          <w:rStyle w:val="26"/>
          <w:color w:val="000000"/>
        </w:rPr>
        <w:t>е)</w:t>
      </w:r>
      <w:r>
        <w:rPr>
          <w:rStyle w:val="26"/>
          <w:color w:val="000000"/>
        </w:rPr>
        <w:tab/>
        <w:t>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551B07" w:rsidRDefault="00551B07" w:rsidP="00551B07">
      <w:pPr>
        <w:pStyle w:val="211"/>
        <w:shd w:val="clear" w:color="auto" w:fill="auto"/>
        <w:spacing w:before="0" w:after="0" w:line="317" w:lineRule="exact"/>
        <w:ind w:firstLine="580"/>
      </w:pPr>
      <w:proofErr w:type="gramStart"/>
      <w:r>
        <w:rPr>
          <w:rStyle w:val="26"/>
          <w:color w:val="000000"/>
        </w:rPr>
        <w:t>ё) соблюдать установленные режимы особо охраняемых природных территорий, особо защитных участков лесов, расположенных в границах арендованных лесных участках, сохранять виды растений и животных, занесенных в Красную книгу Российской Федерации и Красную книгу Воронежской области, утвержденную постановлением администрации Воронежской области от 01.07.2008г №561, а также места их обитания, осуществлять мероприятия по сохранению биоразнообразия (сохранять отдельные ценные деревья в любом ярусе</w:t>
      </w:r>
      <w:proofErr w:type="gramEnd"/>
      <w:r>
        <w:rPr>
          <w:rStyle w:val="26"/>
          <w:color w:val="000000"/>
        </w:rPr>
        <w:t xml:space="preserve"> и их группы и т.п.) в соответствии с лесохозяйственным регламентом лесничества и проектом освоения лесов;</w:t>
      </w:r>
    </w:p>
    <w:p w:rsidR="00551B07" w:rsidRDefault="00551B07" w:rsidP="00551B07">
      <w:pPr>
        <w:pStyle w:val="211"/>
        <w:shd w:val="clear" w:color="auto" w:fill="auto"/>
        <w:tabs>
          <w:tab w:val="left" w:pos="988"/>
        </w:tabs>
        <w:spacing w:before="0" w:after="0" w:line="317" w:lineRule="exact"/>
        <w:ind w:firstLine="580"/>
      </w:pPr>
      <w:r>
        <w:rPr>
          <w:rStyle w:val="26"/>
          <w:color w:val="000000"/>
        </w:rPr>
        <w:lastRenderedPageBreak/>
        <w:t>ж)</w:t>
      </w:r>
      <w:r>
        <w:rPr>
          <w:rStyle w:val="26"/>
          <w:color w:val="000000"/>
        </w:rPr>
        <w:tab/>
        <w:t>осуществлять меры по предупреждению лесных пожаров в соответствии с законодательством Российской Федерации и проектом освоения лесов;</w:t>
      </w:r>
    </w:p>
    <w:p w:rsidR="00551B07" w:rsidRDefault="00551B07" w:rsidP="00551B07">
      <w:pPr>
        <w:pStyle w:val="211"/>
        <w:shd w:val="clear" w:color="auto" w:fill="auto"/>
        <w:tabs>
          <w:tab w:val="left" w:pos="898"/>
        </w:tabs>
        <w:spacing w:before="0" w:after="0" w:line="317" w:lineRule="exact"/>
        <w:ind w:firstLine="580"/>
      </w:pPr>
      <w:r>
        <w:rPr>
          <w:rStyle w:val="26"/>
          <w:color w:val="000000"/>
        </w:rPr>
        <w:t>з)</w:t>
      </w:r>
      <w:r>
        <w:rPr>
          <w:rStyle w:val="26"/>
          <w:color w:val="000000"/>
        </w:rPr>
        <w:tab/>
        <w:t>в случае обнаружения лесного пожара на арендованном лесном участке немедленно сообщить об этом в специализированную диспетчерскую службу по тел. (8473) 244-17-60 и принять все возможные меры по недопущению распространения лесного пожара;</w:t>
      </w:r>
    </w:p>
    <w:p w:rsidR="00551B07" w:rsidRDefault="00551B07" w:rsidP="00551B07">
      <w:pPr>
        <w:pStyle w:val="211"/>
        <w:shd w:val="clear" w:color="auto" w:fill="auto"/>
        <w:tabs>
          <w:tab w:val="left" w:pos="860"/>
        </w:tabs>
        <w:spacing w:before="0" w:after="0" w:line="317" w:lineRule="exact"/>
        <w:ind w:firstLine="580"/>
      </w:pPr>
      <w:r>
        <w:rPr>
          <w:rStyle w:val="26"/>
          <w:color w:val="000000"/>
        </w:rPr>
        <w:t>и)</w:t>
      </w:r>
      <w:r>
        <w:rPr>
          <w:rStyle w:val="26"/>
          <w:color w:val="000000"/>
        </w:rPr>
        <w:tab/>
        <w:t>осуществлять санитарно-оздоровительные мероприятия на переданном в аренду лесном участке в соответствии с законодательством Российской Федерации и проектом освоения лесов;</w:t>
      </w:r>
    </w:p>
    <w:p w:rsidR="00551B07" w:rsidRDefault="00551B07" w:rsidP="00551B07">
      <w:pPr>
        <w:pStyle w:val="211"/>
        <w:shd w:val="clear" w:color="auto" w:fill="auto"/>
        <w:tabs>
          <w:tab w:val="left" w:pos="850"/>
        </w:tabs>
        <w:spacing w:before="0" w:after="0" w:line="317" w:lineRule="exact"/>
        <w:ind w:firstLine="580"/>
      </w:pPr>
      <w:r>
        <w:rPr>
          <w:rStyle w:val="26"/>
          <w:color w:val="000000"/>
        </w:rPr>
        <w:t>к)</w:t>
      </w:r>
      <w:r>
        <w:rPr>
          <w:rStyle w:val="26"/>
          <w:color w:val="000000"/>
        </w:rPr>
        <w:tab/>
        <w:t>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551B07" w:rsidRDefault="00551B07" w:rsidP="00551B07">
      <w:pPr>
        <w:pStyle w:val="211"/>
        <w:shd w:val="clear" w:color="auto" w:fill="auto"/>
        <w:tabs>
          <w:tab w:val="left" w:pos="850"/>
        </w:tabs>
        <w:spacing w:before="0" w:after="0" w:line="317" w:lineRule="exact"/>
        <w:ind w:firstLine="580"/>
      </w:pPr>
      <w:r>
        <w:rPr>
          <w:rStyle w:val="26"/>
          <w:color w:val="000000"/>
        </w:rPr>
        <w:t>л)</w:t>
      </w:r>
      <w:r>
        <w:rPr>
          <w:rStyle w:val="26"/>
          <w:color w:val="000000"/>
        </w:rPr>
        <w:tab/>
        <w:t>осуществлять на лесном участке расчистку квартальных просек и замену квартальных столбов в соответствии с проектом освоения лесов;</w:t>
      </w:r>
    </w:p>
    <w:p w:rsidR="00551B07" w:rsidRDefault="00551B07" w:rsidP="00551B07">
      <w:pPr>
        <w:pStyle w:val="211"/>
        <w:shd w:val="clear" w:color="auto" w:fill="auto"/>
        <w:tabs>
          <w:tab w:val="left" w:pos="926"/>
        </w:tabs>
        <w:spacing w:before="0" w:after="0" w:line="317" w:lineRule="exact"/>
        <w:ind w:firstLine="580"/>
      </w:pPr>
      <w:r>
        <w:rPr>
          <w:rStyle w:val="26"/>
          <w:color w:val="000000"/>
        </w:rPr>
        <w:t>м)</w:t>
      </w:r>
      <w:r>
        <w:rPr>
          <w:rStyle w:val="26"/>
          <w:color w:val="000000"/>
        </w:rPr>
        <w:tab/>
        <w:t>обеспечивать сохранность объектов лесного семеноводства;</w:t>
      </w:r>
    </w:p>
    <w:p w:rsidR="00551B07" w:rsidRDefault="00551B07" w:rsidP="00551B07">
      <w:pPr>
        <w:pStyle w:val="211"/>
        <w:shd w:val="clear" w:color="auto" w:fill="auto"/>
        <w:tabs>
          <w:tab w:val="left" w:pos="870"/>
        </w:tabs>
        <w:spacing w:before="0" w:after="0" w:line="317" w:lineRule="exact"/>
        <w:ind w:firstLine="580"/>
      </w:pPr>
      <w:r>
        <w:rPr>
          <w:rStyle w:val="26"/>
          <w:color w:val="000000"/>
        </w:rPr>
        <w:t>н)</w:t>
      </w:r>
      <w:r>
        <w:rPr>
          <w:rStyle w:val="26"/>
          <w:color w:val="000000"/>
        </w:rPr>
        <w:tab/>
        <w:t>осуществлять складирование заготовленной или полученной при использовании лесов древесины в местах, предусмотренных проектом освоения лесов или технологической картой разработки лесосеки;</w:t>
      </w:r>
    </w:p>
    <w:p w:rsidR="00551B07" w:rsidRDefault="00551B07" w:rsidP="00551B07">
      <w:pPr>
        <w:pStyle w:val="211"/>
        <w:shd w:val="clear" w:color="auto" w:fill="auto"/>
        <w:tabs>
          <w:tab w:val="left" w:pos="874"/>
        </w:tabs>
        <w:spacing w:before="0" w:after="0" w:line="317" w:lineRule="exact"/>
        <w:ind w:firstLine="580"/>
      </w:pPr>
      <w:r>
        <w:rPr>
          <w:rStyle w:val="26"/>
          <w:color w:val="000000"/>
        </w:rPr>
        <w:t>о)</w:t>
      </w:r>
      <w:r>
        <w:rPr>
          <w:rStyle w:val="26"/>
          <w:color w:val="000000"/>
        </w:rPr>
        <w:tab/>
        <w:t>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551B07" w:rsidRDefault="00551B07" w:rsidP="00551B07">
      <w:pPr>
        <w:pStyle w:val="211"/>
        <w:shd w:val="clear" w:color="auto" w:fill="auto"/>
        <w:tabs>
          <w:tab w:val="left" w:pos="988"/>
        </w:tabs>
        <w:spacing w:before="0" w:after="0" w:line="317" w:lineRule="exact"/>
        <w:ind w:firstLine="580"/>
      </w:pPr>
      <w:r>
        <w:rPr>
          <w:rStyle w:val="26"/>
          <w:color w:val="000000"/>
        </w:rPr>
        <w:t>п)</w:t>
      </w:r>
      <w:r>
        <w:rPr>
          <w:rStyle w:val="26"/>
          <w:color w:val="000000"/>
        </w:rPr>
        <w:tab/>
        <w:t>согласовать с Арендодателем в письменной форме совершение действий,</w:t>
      </w:r>
    </w:p>
    <w:p w:rsidR="00551B07" w:rsidRDefault="00551B07" w:rsidP="00551B07">
      <w:pPr>
        <w:pStyle w:val="211"/>
        <w:shd w:val="clear" w:color="auto" w:fill="auto"/>
        <w:spacing w:before="0" w:after="0" w:line="307" w:lineRule="exact"/>
        <w:jc w:val="left"/>
      </w:pPr>
      <w:proofErr w:type="gramStart"/>
      <w:r>
        <w:rPr>
          <w:rStyle w:val="26"/>
          <w:color w:val="000000"/>
        </w:rPr>
        <w:t>предусмотренных</w:t>
      </w:r>
      <w:proofErr w:type="gramEnd"/>
      <w:r>
        <w:rPr>
          <w:rStyle w:val="26"/>
          <w:color w:val="000000"/>
        </w:rPr>
        <w:t xml:space="preserve"> статьей 5 Федерального закона «О введении в действие Лесного кодекса Российской Федерации;</w:t>
      </w:r>
    </w:p>
    <w:p w:rsidR="00551B07" w:rsidRDefault="00551B07" w:rsidP="00551B07">
      <w:pPr>
        <w:pStyle w:val="211"/>
        <w:shd w:val="clear" w:color="auto" w:fill="auto"/>
        <w:tabs>
          <w:tab w:val="left" w:pos="879"/>
        </w:tabs>
        <w:spacing w:before="0" w:after="0" w:line="312" w:lineRule="exact"/>
        <w:ind w:firstLine="580"/>
      </w:pPr>
      <w:r>
        <w:rPr>
          <w:rStyle w:val="26"/>
          <w:color w:val="000000"/>
        </w:rPr>
        <w:t>р)</w:t>
      </w:r>
      <w:r>
        <w:rPr>
          <w:rStyle w:val="26"/>
          <w:color w:val="000000"/>
        </w:rPr>
        <w:tab/>
        <w:t>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551B07" w:rsidRDefault="00551B07" w:rsidP="00551B07">
      <w:pPr>
        <w:pStyle w:val="211"/>
        <w:shd w:val="clear" w:color="auto" w:fill="auto"/>
        <w:spacing w:before="0" w:after="0" w:line="312" w:lineRule="exact"/>
        <w:ind w:firstLine="700"/>
      </w:pPr>
      <w:r>
        <w:rPr>
          <w:rStyle w:val="26"/>
          <w:color w:val="000000"/>
        </w:rPr>
        <w:t>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№5 к настоящему Договору, в состоянии, пригодном для ведения лесного хозяйства;</w:t>
      </w:r>
    </w:p>
    <w:p w:rsidR="00551B07" w:rsidRDefault="00551B07" w:rsidP="00551B07">
      <w:pPr>
        <w:pStyle w:val="211"/>
        <w:shd w:val="clear" w:color="auto" w:fill="auto"/>
        <w:tabs>
          <w:tab w:val="left" w:pos="879"/>
        </w:tabs>
        <w:spacing w:before="0" w:after="0" w:line="312" w:lineRule="exact"/>
        <w:ind w:firstLine="580"/>
      </w:pPr>
      <w:r>
        <w:rPr>
          <w:rStyle w:val="26"/>
          <w:color w:val="000000"/>
        </w:rPr>
        <w:t>с)</w:t>
      </w:r>
      <w:r>
        <w:rPr>
          <w:rStyle w:val="26"/>
          <w:color w:val="000000"/>
        </w:rPr>
        <w:tab/>
        <w:t xml:space="preserve">сообщить Арендодателю в письменной форме не </w:t>
      </w:r>
      <w:proofErr w:type="gramStart"/>
      <w:r>
        <w:rPr>
          <w:rStyle w:val="26"/>
          <w:color w:val="000000"/>
        </w:rPr>
        <w:t>позднее</w:t>
      </w:r>
      <w:proofErr w:type="gramEnd"/>
      <w:r>
        <w:rPr>
          <w:rStyle w:val="26"/>
          <w:color w:val="000000"/>
        </w:rPr>
        <w:t xml:space="preserve"> чем за 90 дней о намерении расторгнуть настоящий Договор;</w:t>
      </w:r>
    </w:p>
    <w:p w:rsidR="00551B07" w:rsidRDefault="00551B07" w:rsidP="00551B07">
      <w:pPr>
        <w:pStyle w:val="211"/>
        <w:shd w:val="clear" w:color="auto" w:fill="auto"/>
        <w:tabs>
          <w:tab w:val="left" w:pos="879"/>
        </w:tabs>
        <w:spacing w:before="0" w:after="0" w:line="312" w:lineRule="exact"/>
        <w:ind w:firstLine="580"/>
      </w:pPr>
      <w:r>
        <w:rPr>
          <w:rStyle w:val="26"/>
          <w:color w:val="000000"/>
        </w:rPr>
        <w:t>т)</w:t>
      </w:r>
      <w:r>
        <w:rPr>
          <w:rStyle w:val="26"/>
          <w:color w:val="000000"/>
        </w:rPr>
        <w:tab/>
        <w:t>по истечении срока действия настоящего Договора или в случае досрочного прекращения срока действия освободить лесной участок от объектов недвижимого имущества, обеспечить снос объектов, созданных для освоения лесног</w:t>
      </w:r>
      <w:proofErr w:type="gramStart"/>
      <w:r>
        <w:rPr>
          <w:rStyle w:val="26"/>
          <w:color w:val="000000"/>
        </w:rPr>
        <w:t>о</w:t>
      </w:r>
      <w:r>
        <w:rPr>
          <w:rStyle w:val="26"/>
          <w:color w:val="000000"/>
          <w:vertAlign w:val="superscript"/>
        </w:rPr>
        <w:t>-</w:t>
      </w:r>
      <w:proofErr w:type="gramEnd"/>
      <w:r>
        <w:rPr>
          <w:rStyle w:val="26"/>
          <w:color w:val="000000"/>
        </w:rPr>
        <w:t xml:space="preserve"> участка, и выполнить рекультивацию лесных земель в соответствии с проектом освоения лесов;</w:t>
      </w:r>
    </w:p>
    <w:p w:rsidR="00551B07" w:rsidRDefault="00551B07" w:rsidP="00551B07">
      <w:pPr>
        <w:pStyle w:val="211"/>
        <w:shd w:val="clear" w:color="auto" w:fill="auto"/>
        <w:tabs>
          <w:tab w:val="left" w:pos="879"/>
        </w:tabs>
        <w:spacing w:before="0" w:after="0" w:line="312" w:lineRule="exact"/>
        <w:ind w:firstLine="580"/>
      </w:pPr>
      <w:r>
        <w:rPr>
          <w:rStyle w:val="26"/>
          <w:color w:val="000000"/>
        </w:rPr>
        <w:t>у)</w:t>
      </w:r>
      <w:r>
        <w:rPr>
          <w:rStyle w:val="26"/>
          <w:color w:val="000000"/>
        </w:rPr>
        <w:tab/>
        <w:t>извещать Арендодателя в письменной форме об изменении банковских реквизитов, юридического и фактического адреса, а также об изменении лица, имеющего право действовать без доверенности от имени Арендатора, в течение 5 рабочих дней со дня таких изменений;</w:t>
      </w:r>
    </w:p>
    <w:p w:rsidR="00551B07" w:rsidRDefault="00551B07" w:rsidP="00551B07">
      <w:pPr>
        <w:pStyle w:val="211"/>
        <w:shd w:val="clear" w:color="auto" w:fill="auto"/>
        <w:tabs>
          <w:tab w:val="left" w:pos="894"/>
        </w:tabs>
        <w:spacing w:before="0" w:after="358" w:line="312" w:lineRule="exact"/>
        <w:ind w:firstLine="580"/>
      </w:pPr>
      <w:proofErr w:type="gramStart"/>
      <w:r>
        <w:rPr>
          <w:rStyle w:val="26"/>
          <w:color w:val="000000"/>
        </w:rPr>
        <w:t>ф)</w:t>
      </w:r>
      <w:r>
        <w:rPr>
          <w:rStyle w:val="26"/>
          <w:color w:val="000000"/>
        </w:rPr>
        <w:tab/>
        <w:t>выполнять другие обязанности, предусмотренные законами Российской Федерации, Лесным кодексом Российской Федерации и иными нормативными правовыми актами, в том числе представлять отчеты, предусмотренные статьями 49, 60 и 66 Лесного кодекса Российской Федерации.</w:t>
      </w:r>
      <w:proofErr w:type="gramEnd"/>
    </w:p>
    <w:p w:rsidR="00551B07" w:rsidRDefault="00551B07" w:rsidP="00551B07">
      <w:pPr>
        <w:pStyle w:val="18"/>
        <w:keepNext/>
        <w:keepLines/>
        <w:numPr>
          <w:ilvl w:val="0"/>
          <w:numId w:val="36"/>
        </w:numPr>
        <w:shd w:val="clear" w:color="auto" w:fill="auto"/>
        <w:tabs>
          <w:tab w:val="left" w:pos="3872"/>
        </w:tabs>
        <w:spacing w:after="297" w:line="240" w:lineRule="exact"/>
        <w:ind w:left="3420"/>
        <w:jc w:val="both"/>
      </w:pPr>
      <w:bookmarkStart w:id="13" w:name="bookmark9"/>
      <w:r>
        <w:rPr>
          <w:rStyle w:val="17"/>
          <w:b/>
          <w:bCs/>
          <w:color w:val="000000"/>
        </w:rPr>
        <w:t>Ответственность сторон</w:t>
      </w:r>
      <w:bookmarkEnd w:id="13"/>
    </w:p>
    <w:p w:rsidR="00551B07" w:rsidRDefault="00551B07" w:rsidP="00551B07">
      <w:pPr>
        <w:pStyle w:val="211"/>
        <w:numPr>
          <w:ilvl w:val="0"/>
          <w:numId w:val="37"/>
        </w:numPr>
        <w:shd w:val="clear" w:color="auto" w:fill="auto"/>
        <w:tabs>
          <w:tab w:val="left" w:pos="942"/>
        </w:tabs>
        <w:spacing w:before="0" w:after="0" w:line="317" w:lineRule="exact"/>
        <w:ind w:firstLine="580"/>
      </w:pPr>
      <w:r>
        <w:rPr>
          <w:rStyle w:val="26"/>
          <w:color w:val="000000"/>
        </w:rPr>
        <w:t>За неисполнение или ненадлежащее исполнение своих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кодексом Российской Федерации убытки, причиненные таким неисполнением или ненадлежащим исполнением) и настоящему Договору.</w:t>
      </w:r>
    </w:p>
    <w:p w:rsidR="00551B07" w:rsidRDefault="00551B07" w:rsidP="00551B07">
      <w:pPr>
        <w:pStyle w:val="211"/>
        <w:numPr>
          <w:ilvl w:val="0"/>
          <w:numId w:val="37"/>
        </w:numPr>
        <w:shd w:val="clear" w:color="auto" w:fill="auto"/>
        <w:tabs>
          <w:tab w:val="left" w:pos="937"/>
        </w:tabs>
        <w:spacing w:before="0" w:after="0" w:line="317" w:lineRule="exact"/>
        <w:ind w:firstLine="580"/>
      </w:pPr>
      <w:r>
        <w:rPr>
          <w:rStyle w:val="26"/>
          <w:color w:val="000000"/>
        </w:rPr>
        <w:t>За нарушение условий настоящего Договора Арендатор уплачивает Арендодателю неустойку в следующем размере:</w:t>
      </w:r>
    </w:p>
    <w:p w:rsidR="00551B07" w:rsidRDefault="00551B07" w:rsidP="00551B07">
      <w:pPr>
        <w:pStyle w:val="211"/>
        <w:shd w:val="clear" w:color="auto" w:fill="auto"/>
        <w:tabs>
          <w:tab w:val="left" w:pos="961"/>
        </w:tabs>
        <w:spacing w:before="0" w:after="0" w:line="317" w:lineRule="exact"/>
        <w:ind w:firstLine="700"/>
      </w:pPr>
      <w:r>
        <w:rPr>
          <w:rStyle w:val="26"/>
          <w:color w:val="000000"/>
        </w:rPr>
        <w:t>а)</w:t>
      </w:r>
      <w:r>
        <w:rPr>
          <w:rStyle w:val="26"/>
          <w:color w:val="000000"/>
        </w:rPr>
        <w:tab/>
        <w:t>за нарушение Арендатором сроков внесения арендной платы, предусмотренных приложением №4 к настоящему Договору, - 0,1 процента от суммы просроченного платежа за каждый день просрочки.</w:t>
      </w:r>
    </w:p>
    <w:p w:rsidR="00551B07" w:rsidRDefault="00551B07" w:rsidP="00551B07">
      <w:pPr>
        <w:pStyle w:val="211"/>
        <w:shd w:val="clear" w:color="auto" w:fill="auto"/>
        <w:spacing w:before="0" w:after="0" w:line="317" w:lineRule="exact"/>
        <w:ind w:firstLine="700"/>
      </w:pPr>
      <w:r>
        <w:rPr>
          <w:rStyle w:val="26"/>
          <w:color w:val="000000"/>
        </w:rPr>
        <w:lastRenderedPageBreak/>
        <w:t xml:space="preserve">Начисление неустойки </w:t>
      </w:r>
      <w:proofErr w:type="gramStart"/>
      <w:r>
        <w:rPr>
          <w:rStyle w:val="26"/>
          <w:color w:val="000000"/>
        </w:rPr>
        <w:t>производится</w:t>
      </w:r>
      <w:proofErr w:type="gramEnd"/>
      <w:r>
        <w:rPr>
          <w:rStyle w:val="26"/>
          <w:color w:val="000000"/>
        </w:rPr>
        <w:t xml:space="preserve"> начиная со дня, следующего за днем истечения срока платежа, и до дня внесения просроченного платежа в полном объеме;</w:t>
      </w:r>
    </w:p>
    <w:p w:rsidR="00551B07" w:rsidRDefault="00551B07" w:rsidP="00551B07">
      <w:pPr>
        <w:pStyle w:val="211"/>
        <w:shd w:val="clear" w:color="auto" w:fill="auto"/>
        <w:tabs>
          <w:tab w:val="left" w:pos="975"/>
        </w:tabs>
        <w:spacing w:before="0" w:after="0" w:line="317" w:lineRule="exact"/>
        <w:ind w:firstLine="700"/>
      </w:pPr>
      <w:r>
        <w:rPr>
          <w:rStyle w:val="26"/>
          <w:color w:val="000000"/>
        </w:rPr>
        <w:t>б)</w:t>
      </w:r>
      <w:r>
        <w:rPr>
          <w:rStyle w:val="26"/>
          <w:color w:val="000000"/>
        </w:rPr>
        <w:tab/>
        <w:t>за нарушение срока разработки и представления Арендодателю проекта освоения лесов для проведения государственной экспертизы, предусмотренного пунктом «г» пункта 12 настоящего Договора, или использование лесного участка без проекта освоения лесов - 150 тыс. рублей за каждый полный календарный месяц просрочки по истечении установленного срока;</w:t>
      </w:r>
    </w:p>
    <w:p w:rsidR="00551B07" w:rsidRDefault="00551B07" w:rsidP="00551B07">
      <w:pPr>
        <w:pStyle w:val="211"/>
        <w:shd w:val="clear" w:color="auto" w:fill="auto"/>
        <w:tabs>
          <w:tab w:val="left" w:pos="980"/>
        </w:tabs>
        <w:spacing w:before="0" w:after="0" w:line="317" w:lineRule="exact"/>
        <w:ind w:firstLine="700"/>
      </w:pPr>
      <w:proofErr w:type="gramStart"/>
      <w:r>
        <w:rPr>
          <w:rStyle w:val="26"/>
          <w:color w:val="000000"/>
        </w:rPr>
        <w:t>в)</w:t>
      </w:r>
      <w:r>
        <w:rPr>
          <w:rStyle w:val="26"/>
          <w:color w:val="000000"/>
        </w:rPr>
        <w:tab/>
        <w:t>за невыполнение или несвоевременное выполнение работ по очистке мест рубок от порубочных остатков в соответствии с правилами заготовки древесины, правилами санитарной безопасности в лесах, правилами пожарной безопасности в лесах, правилами ухода за лесами,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w:t>
      </w:r>
      <w:proofErr w:type="gramEnd"/>
      <w:r>
        <w:rPr>
          <w:rStyle w:val="26"/>
          <w:color w:val="000000"/>
        </w:rPr>
        <w:t xml:space="preserve"> хозяйства, а при отсутствии таких нормативов - согласно калькуляции Арендодателя;</w:t>
      </w:r>
    </w:p>
    <w:p w:rsidR="00551B07" w:rsidRDefault="00551B07" w:rsidP="00551B07">
      <w:pPr>
        <w:pStyle w:val="211"/>
        <w:shd w:val="clear" w:color="auto" w:fill="auto"/>
        <w:tabs>
          <w:tab w:val="left" w:pos="967"/>
        </w:tabs>
        <w:spacing w:before="0" w:after="0" w:line="317" w:lineRule="exact"/>
        <w:ind w:firstLine="720"/>
      </w:pPr>
      <w:r>
        <w:rPr>
          <w:rStyle w:val="26"/>
          <w:color w:val="000000"/>
        </w:rPr>
        <w:t>г)</w:t>
      </w:r>
      <w:r>
        <w:rPr>
          <w:rStyle w:val="26"/>
          <w:color w:val="000000"/>
        </w:rPr>
        <w:tab/>
        <w:t>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ставкам платы за единицу объема лесных ресурсов, установленным Правительством Российской Федерации;</w:t>
      </w:r>
    </w:p>
    <w:p w:rsidR="00551B07" w:rsidRDefault="00551B07" w:rsidP="00551B07">
      <w:pPr>
        <w:pStyle w:val="211"/>
        <w:shd w:val="clear" w:color="auto" w:fill="auto"/>
        <w:tabs>
          <w:tab w:val="left" w:pos="1042"/>
        </w:tabs>
        <w:spacing w:before="0" w:after="0" w:line="317" w:lineRule="exact"/>
        <w:ind w:firstLine="720"/>
      </w:pPr>
      <w:r>
        <w:rPr>
          <w:rStyle w:val="26"/>
          <w:color w:val="000000"/>
        </w:rPr>
        <w:t>д)</w:t>
      </w:r>
      <w:r>
        <w:rPr>
          <w:rStyle w:val="26"/>
          <w:color w:val="000000"/>
        </w:rPr>
        <w:tab/>
        <w:t>за использование лесного участка без подачи лесной декларации - 70 тыс. рублей;</w:t>
      </w:r>
    </w:p>
    <w:p w:rsidR="00551B07" w:rsidRDefault="00551B07" w:rsidP="00551B07">
      <w:pPr>
        <w:pStyle w:val="211"/>
        <w:shd w:val="clear" w:color="auto" w:fill="auto"/>
        <w:tabs>
          <w:tab w:val="left" w:pos="985"/>
        </w:tabs>
        <w:spacing w:before="0" w:after="0" w:line="317" w:lineRule="exact"/>
        <w:ind w:firstLine="720"/>
      </w:pPr>
      <w:proofErr w:type="gramStart"/>
      <w:r>
        <w:rPr>
          <w:rStyle w:val="26"/>
          <w:color w:val="000000"/>
        </w:rPr>
        <w:t>е)</w:t>
      </w:r>
      <w:r>
        <w:rPr>
          <w:rStyle w:val="26"/>
          <w:color w:val="000000"/>
        </w:rPr>
        <w:tab/>
        <w:t xml:space="preserve">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ставкам платы за единицу объема лесных ресурсов, установленным Правительством Российской Федерации для древесины лесных насаждений по первому разряду такс во всех </w:t>
      </w:r>
      <w:proofErr w:type="spellStart"/>
      <w:r>
        <w:rPr>
          <w:rStyle w:val="26"/>
          <w:color w:val="000000"/>
        </w:rPr>
        <w:t>лесотаксовых</w:t>
      </w:r>
      <w:proofErr w:type="spellEnd"/>
      <w:r>
        <w:rPr>
          <w:rStyle w:val="26"/>
          <w:color w:val="000000"/>
        </w:rPr>
        <w:t xml:space="preserve"> районах;</w:t>
      </w:r>
      <w:proofErr w:type="gramEnd"/>
    </w:p>
    <w:p w:rsidR="00551B07" w:rsidRDefault="00551B07" w:rsidP="00551B07">
      <w:pPr>
        <w:pStyle w:val="211"/>
        <w:shd w:val="clear" w:color="auto" w:fill="auto"/>
        <w:spacing w:before="0" w:after="0" w:line="317" w:lineRule="exact"/>
        <w:ind w:firstLine="720"/>
      </w:pPr>
      <w:r>
        <w:rPr>
          <w:rStyle w:val="26"/>
          <w:color w:val="000000"/>
        </w:rPr>
        <w:t xml:space="preserve">ё)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ставкам платы за единицу объема лесных ресурсов, установленным Правительством Российской Федерации для древесины лесных насаждений по первому разряду такс во всех </w:t>
      </w:r>
      <w:proofErr w:type="spellStart"/>
      <w:r>
        <w:rPr>
          <w:rStyle w:val="26"/>
          <w:color w:val="000000"/>
        </w:rPr>
        <w:t>лесотаксовых</w:t>
      </w:r>
      <w:proofErr w:type="spellEnd"/>
      <w:r>
        <w:rPr>
          <w:rStyle w:val="26"/>
          <w:color w:val="000000"/>
        </w:rPr>
        <w:t xml:space="preserve"> районах;</w:t>
      </w:r>
    </w:p>
    <w:p w:rsidR="00551B07" w:rsidRDefault="00551B07" w:rsidP="00551B07">
      <w:pPr>
        <w:pStyle w:val="211"/>
        <w:shd w:val="clear" w:color="auto" w:fill="auto"/>
        <w:tabs>
          <w:tab w:val="left" w:pos="1033"/>
        </w:tabs>
        <w:spacing w:before="0" w:after="0" w:line="317" w:lineRule="exact"/>
        <w:ind w:firstLine="720"/>
        <w:jc w:val="left"/>
      </w:pPr>
      <w:proofErr w:type="gramStart"/>
      <w:r>
        <w:rPr>
          <w:rStyle w:val="26"/>
          <w:color w:val="000000"/>
        </w:rPr>
        <w:t>ж)</w:t>
      </w:r>
      <w:r>
        <w:rPr>
          <w:rStyle w:val="26"/>
          <w:color w:val="000000"/>
        </w:rPr>
        <w:tab/>
        <w:t>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5- кратная стоимость соответствующей срубленной древесины, а также поврежденных семенников и деревьев в семенных куртинах и полосах, определенная по ставкам платы за единицу объема лесных ресурсов, установленным Правительством Российской Федерации для древесины лесных насаждений по первому</w:t>
      </w:r>
      <w:proofErr w:type="gramEnd"/>
      <w:r>
        <w:rPr>
          <w:rStyle w:val="26"/>
          <w:color w:val="000000"/>
        </w:rPr>
        <w:t xml:space="preserve"> разряду такс во всех </w:t>
      </w:r>
      <w:proofErr w:type="spellStart"/>
      <w:r>
        <w:rPr>
          <w:rStyle w:val="26"/>
          <w:color w:val="000000"/>
        </w:rPr>
        <w:t>лесотаксовых</w:t>
      </w:r>
      <w:proofErr w:type="spellEnd"/>
      <w:r>
        <w:rPr>
          <w:rStyle w:val="26"/>
          <w:color w:val="000000"/>
        </w:rPr>
        <w:t xml:space="preserve"> районах;</w:t>
      </w:r>
    </w:p>
    <w:p w:rsidR="00551B07" w:rsidRDefault="00551B07" w:rsidP="00551B07">
      <w:pPr>
        <w:pStyle w:val="211"/>
        <w:shd w:val="clear" w:color="auto" w:fill="auto"/>
        <w:tabs>
          <w:tab w:val="left" w:pos="1033"/>
        </w:tabs>
        <w:spacing w:before="0" w:after="0" w:line="317" w:lineRule="exact"/>
        <w:ind w:firstLine="720"/>
      </w:pPr>
      <w:r>
        <w:rPr>
          <w:rStyle w:val="26"/>
          <w:color w:val="000000"/>
        </w:rPr>
        <w:t>з)</w:t>
      </w:r>
      <w:r>
        <w:rPr>
          <w:rStyle w:val="26"/>
          <w:color w:val="000000"/>
        </w:rPr>
        <w:tab/>
        <w:t xml:space="preserve">за складирование заготовленной древесины в местах, не предусмотренных проектом освоения лесов или технологической картой лесосечных работ, - 3-кратная стоимость складированной древесины, определенная по ставкам платы за единицу объема лесных ресурсов, установленным Правительством Российской Федерации для древесины лесных насаждений по первому разряду такс во всех </w:t>
      </w:r>
      <w:proofErr w:type="spellStart"/>
      <w:r>
        <w:rPr>
          <w:rStyle w:val="26"/>
          <w:color w:val="000000"/>
        </w:rPr>
        <w:t>лесотаксовых</w:t>
      </w:r>
      <w:proofErr w:type="spellEnd"/>
      <w:r>
        <w:rPr>
          <w:rStyle w:val="26"/>
          <w:color w:val="000000"/>
        </w:rPr>
        <w:t xml:space="preserve"> районах;</w:t>
      </w:r>
    </w:p>
    <w:p w:rsidR="00551B07" w:rsidRDefault="00551B07" w:rsidP="00551B07">
      <w:pPr>
        <w:pStyle w:val="211"/>
        <w:shd w:val="clear" w:color="auto" w:fill="auto"/>
        <w:tabs>
          <w:tab w:val="left" w:pos="980"/>
        </w:tabs>
        <w:spacing w:before="0" w:after="0" w:line="317" w:lineRule="exact"/>
        <w:ind w:firstLine="720"/>
        <w:jc w:val="left"/>
      </w:pPr>
      <w:proofErr w:type="gramStart"/>
      <w:r>
        <w:rPr>
          <w:rStyle w:val="26"/>
          <w:color w:val="000000"/>
        </w:rPr>
        <w:t>к)</w:t>
      </w:r>
      <w:r>
        <w:rPr>
          <w:rStyle w:val="26"/>
          <w:color w:val="000000"/>
        </w:rPr>
        <w:tab/>
        <w:t xml:space="preserve">за оставление не вывезенной в установленный срок (включая предоставление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по ставкам платы за единицу объема лесных ресурсов, установленным Правительством Российской Федерации для древесины лесных насаждений по первому разряду такс во всех </w:t>
      </w:r>
      <w:proofErr w:type="spellStart"/>
      <w:r>
        <w:rPr>
          <w:rStyle w:val="26"/>
          <w:color w:val="000000"/>
        </w:rPr>
        <w:t>лесотаксовых</w:t>
      </w:r>
      <w:proofErr w:type="spellEnd"/>
      <w:proofErr w:type="gramEnd"/>
      <w:r>
        <w:rPr>
          <w:rStyle w:val="26"/>
          <w:color w:val="000000"/>
        </w:rPr>
        <w:t xml:space="preserve"> </w:t>
      </w:r>
      <w:proofErr w:type="gramStart"/>
      <w:r>
        <w:rPr>
          <w:rStyle w:val="26"/>
          <w:color w:val="000000"/>
        </w:rPr>
        <w:t>районах</w:t>
      </w:r>
      <w:proofErr w:type="gramEnd"/>
      <w:r>
        <w:rPr>
          <w:rStyle w:val="26"/>
          <w:color w:val="000000"/>
        </w:rPr>
        <w:t>;</w:t>
      </w:r>
    </w:p>
    <w:p w:rsidR="00551B07" w:rsidRDefault="00551B07" w:rsidP="00551B07">
      <w:pPr>
        <w:pStyle w:val="211"/>
        <w:shd w:val="clear" w:color="auto" w:fill="auto"/>
        <w:tabs>
          <w:tab w:val="left" w:pos="980"/>
        </w:tabs>
        <w:spacing w:before="0" w:after="0" w:line="317" w:lineRule="exact"/>
        <w:ind w:firstLine="720"/>
      </w:pPr>
      <w:r>
        <w:rPr>
          <w:rStyle w:val="26"/>
          <w:color w:val="000000"/>
        </w:rPr>
        <w:t>л)</w:t>
      </w:r>
      <w:r>
        <w:rPr>
          <w:rStyle w:val="26"/>
          <w:color w:val="000000"/>
        </w:rPr>
        <w:tab/>
        <w:t>за уничтожение или повреждение граничных, квартальных, лесосечных и других столбов и знаков - 10-кратная стоимость их изготовления и установки;</w:t>
      </w:r>
    </w:p>
    <w:p w:rsidR="00551B07" w:rsidRDefault="00551B07" w:rsidP="00551B07">
      <w:pPr>
        <w:pStyle w:val="211"/>
        <w:shd w:val="clear" w:color="auto" w:fill="auto"/>
        <w:tabs>
          <w:tab w:val="left" w:pos="999"/>
        </w:tabs>
        <w:spacing w:before="0" w:after="0" w:line="317" w:lineRule="exact"/>
        <w:ind w:firstLine="720"/>
      </w:pPr>
      <w:r>
        <w:rPr>
          <w:rStyle w:val="26"/>
          <w:color w:val="000000"/>
        </w:rPr>
        <w:t>м)</w:t>
      </w:r>
      <w:r>
        <w:rPr>
          <w:rStyle w:val="26"/>
          <w:color w:val="000000"/>
        </w:rPr>
        <w:tab/>
        <w:t xml:space="preserve">за оставление на лесосеках завалов, зависших, срубленных деревьев - 7-кратная стоимость оставленных деревьев, определенная по ставкам платы за единицу объема лесных ресурсов, установленным Правительством Российской Федерации для древесины лесных насаждений по первому разряду такс во всех </w:t>
      </w:r>
      <w:proofErr w:type="spellStart"/>
      <w:r>
        <w:rPr>
          <w:rStyle w:val="26"/>
          <w:color w:val="000000"/>
        </w:rPr>
        <w:t>лесотаксовых</w:t>
      </w:r>
      <w:proofErr w:type="spellEnd"/>
      <w:r>
        <w:rPr>
          <w:rStyle w:val="26"/>
          <w:color w:val="000000"/>
        </w:rPr>
        <w:t xml:space="preserve"> районах;</w:t>
      </w:r>
    </w:p>
    <w:p w:rsidR="00551B07" w:rsidRDefault="00551B07" w:rsidP="00551B07">
      <w:pPr>
        <w:pStyle w:val="211"/>
        <w:shd w:val="clear" w:color="auto" w:fill="auto"/>
        <w:tabs>
          <w:tab w:val="left" w:pos="994"/>
        </w:tabs>
        <w:spacing w:before="0" w:after="0" w:line="317" w:lineRule="exact"/>
        <w:ind w:firstLine="720"/>
      </w:pPr>
      <w:r>
        <w:rPr>
          <w:rStyle w:val="26"/>
          <w:color w:val="000000"/>
        </w:rPr>
        <w:t>н)</w:t>
      </w:r>
      <w:r>
        <w:rPr>
          <w:rStyle w:val="26"/>
          <w:color w:val="000000"/>
        </w:rPr>
        <w:tab/>
        <w:t xml:space="preserve">за невыполнение и несвоевременное выполнение противопожарных, </w:t>
      </w:r>
      <w:proofErr w:type="spellStart"/>
      <w:r>
        <w:rPr>
          <w:rStyle w:val="26"/>
          <w:color w:val="000000"/>
        </w:rPr>
        <w:t>санитарно</w:t>
      </w:r>
      <w:r>
        <w:rPr>
          <w:rStyle w:val="26"/>
          <w:color w:val="000000"/>
        </w:rPr>
        <w:softHyphen/>
        <w:t>оздоровительных</w:t>
      </w:r>
      <w:proofErr w:type="spellEnd"/>
      <w:r>
        <w:rPr>
          <w:rStyle w:val="26"/>
          <w:color w:val="000000"/>
        </w:rPr>
        <w:t xml:space="preserve"> мероприятий, мероприятий по воспроизводству лесов - 3-кратная стоимость затрат, необходимых для выполнения этих мероприятий по нормативам области лесного хозяйства, а при отсутствии таких нормативов - согласно калькуляции Арендодателя;</w:t>
      </w:r>
    </w:p>
    <w:p w:rsidR="00551B07" w:rsidRDefault="00551B07" w:rsidP="00551B07">
      <w:pPr>
        <w:pStyle w:val="211"/>
        <w:shd w:val="clear" w:color="auto" w:fill="auto"/>
        <w:tabs>
          <w:tab w:val="left" w:pos="999"/>
        </w:tabs>
        <w:spacing w:before="0" w:after="0" w:line="317" w:lineRule="exact"/>
        <w:ind w:firstLine="720"/>
      </w:pPr>
      <w:r>
        <w:rPr>
          <w:rStyle w:val="26"/>
          <w:color w:val="000000"/>
        </w:rPr>
        <w:t>о)</w:t>
      </w:r>
      <w:r>
        <w:rPr>
          <w:rStyle w:val="26"/>
          <w:color w:val="000000"/>
        </w:rPr>
        <w:tab/>
        <w:t xml:space="preserve">за совершение действий, предусмотренных статьей 5 Федерального закона «О введении в действие Лесного кодекса Российской Федерации», без письменного согласования с Арендодателем - годовая арендная плата, </w:t>
      </w:r>
      <w:r>
        <w:rPr>
          <w:rStyle w:val="26"/>
          <w:color w:val="000000"/>
        </w:rPr>
        <w:lastRenderedPageBreak/>
        <w:t>предусмотренная настоящим Договором;</w:t>
      </w:r>
    </w:p>
    <w:p w:rsidR="00551B07" w:rsidRDefault="00551B07" w:rsidP="00551B07">
      <w:pPr>
        <w:pStyle w:val="211"/>
        <w:shd w:val="clear" w:color="auto" w:fill="auto"/>
        <w:tabs>
          <w:tab w:val="left" w:pos="990"/>
        </w:tabs>
        <w:spacing w:before="0" w:after="0" w:line="317" w:lineRule="exact"/>
        <w:ind w:firstLine="720"/>
      </w:pPr>
      <w:r>
        <w:rPr>
          <w:rStyle w:val="26"/>
          <w:color w:val="000000"/>
        </w:rPr>
        <w:t>п)</w:t>
      </w:r>
      <w:r>
        <w:rPr>
          <w:rStyle w:val="26"/>
          <w:color w:val="000000"/>
        </w:rPr>
        <w:tab/>
        <w:t>при непредставлении Арендатором в письменной форме сведений об изменении банковских реквизитов, юридического и фактического адреса,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551B07" w:rsidRDefault="00551B07" w:rsidP="00551B07">
      <w:pPr>
        <w:pStyle w:val="211"/>
        <w:shd w:val="clear" w:color="auto" w:fill="auto"/>
        <w:tabs>
          <w:tab w:val="left" w:pos="966"/>
        </w:tabs>
        <w:spacing w:before="0" w:after="0" w:line="312" w:lineRule="exact"/>
        <w:ind w:firstLine="680"/>
      </w:pPr>
      <w:r>
        <w:rPr>
          <w:rStyle w:val="26"/>
          <w:color w:val="000000"/>
        </w:rPr>
        <w:t>р)</w:t>
      </w:r>
      <w:r>
        <w:rPr>
          <w:rStyle w:val="26"/>
          <w:color w:val="000000"/>
        </w:rPr>
        <w:tab/>
        <w:t>за невыполнение обязательств, установленных подпунктом «т» пункта 12 настоящего Договора, - 4-кратная стоимость работ, необходимых для восстановления соответствующей территории по нормативам в области лесного хозяйства, а при отсутствии таких нормативов - согласно калькуляции Арендодателя;</w:t>
      </w:r>
    </w:p>
    <w:p w:rsidR="00551B07" w:rsidRPr="00CD40F5" w:rsidRDefault="00551B07" w:rsidP="00551B07">
      <w:pPr>
        <w:pStyle w:val="211"/>
        <w:shd w:val="clear" w:color="auto" w:fill="auto"/>
        <w:tabs>
          <w:tab w:val="left" w:pos="966"/>
        </w:tabs>
        <w:spacing w:before="0" w:after="0" w:line="312" w:lineRule="exact"/>
        <w:ind w:firstLine="680"/>
        <w:rPr>
          <w:rStyle w:val="26"/>
          <w:color w:val="000000"/>
        </w:rPr>
      </w:pPr>
      <w:r>
        <w:rPr>
          <w:rStyle w:val="26"/>
          <w:color w:val="000000"/>
        </w:rPr>
        <w:t>с)</w:t>
      </w:r>
      <w:r>
        <w:rPr>
          <w:rStyle w:val="26"/>
          <w:color w:val="000000"/>
        </w:rPr>
        <w:tab/>
        <w:t xml:space="preserve">за непредставление отчетов, предусмотренных статьями 49, 60 и 66 Лесного кодекса Российской Федерации неустойку в размере </w:t>
      </w:r>
      <w:r w:rsidRPr="00CD40F5">
        <w:rPr>
          <w:rStyle w:val="26"/>
          <w:i/>
          <w:iCs/>
        </w:rPr>
        <w:t>5%</w:t>
      </w:r>
      <w:r>
        <w:rPr>
          <w:rStyle w:val="26"/>
          <w:color w:val="000000"/>
        </w:rPr>
        <w:t xml:space="preserve"> от размера арендной платы, установленной п. 6 настоящего Договора.</w:t>
      </w:r>
    </w:p>
    <w:p w:rsidR="00551B07" w:rsidRDefault="00551B07" w:rsidP="00551B07">
      <w:pPr>
        <w:pStyle w:val="211"/>
        <w:numPr>
          <w:ilvl w:val="0"/>
          <w:numId w:val="37"/>
        </w:numPr>
        <w:shd w:val="clear" w:color="auto" w:fill="auto"/>
        <w:tabs>
          <w:tab w:val="left" w:pos="927"/>
        </w:tabs>
        <w:spacing w:before="0" w:after="0" w:line="312" w:lineRule="exact"/>
        <w:ind w:firstLine="580"/>
      </w:pPr>
      <w:r>
        <w:rPr>
          <w:rStyle w:val="26"/>
          <w:color w:val="000000"/>
        </w:rPr>
        <w:t>Уплата неустоек не освобождает Арендатора от выполнения обязательств, предусмотренных настоящим Договором.</w:t>
      </w:r>
    </w:p>
    <w:p w:rsidR="00551B07" w:rsidRDefault="00551B07" w:rsidP="00551B07">
      <w:pPr>
        <w:pStyle w:val="211"/>
        <w:numPr>
          <w:ilvl w:val="0"/>
          <w:numId w:val="37"/>
        </w:numPr>
        <w:shd w:val="clear" w:color="auto" w:fill="auto"/>
        <w:tabs>
          <w:tab w:val="left" w:pos="927"/>
        </w:tabs>
        <w:spacing w:before="0" w:after="358" w:line="312" w:lineRule="exact"/>
        <w:ind w:firstLine="580"/>
      </w:pPr>
      <w:r>
        <w:rPr>
          <w:rStyle w:val="26"/>
          <w:color w:val="000000"/>
        </w:rPr>
        <w:t>В случае несвоевременной передачи лесного участка после истечения срока действия настоящего Договора или досрочного прекращения срока его действия Арендатор уплачивает Арендодателю за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551B07" w:rsidRDefault="00551B07" w:rsidP="00551B07">
      <w:pPr>
        <w:pStyle w:val="18"/>
        <w:keepNext/>
        <w:keepLines/>
        <w:numPr>
          <w:ilvl w:val="0"/>
          <w:numId w:val="36"/>
        </w:numPr>
        <w:shd w:val="clear" w:color="auto" w:fill="auto"/>
        <w:tabs>
          <w:tab w:val="left" w:pos="2661"/>
        </w:tabs>
        <w:spacing w:after="297" w:line="240" w:lineRule="exact"/>
        <w:ind w:left="2300"/>
        <w:jc w:val="both"/>
      </w:pPr>
      <w:bookmarkStart w:id="14" w:name="bookmark10"/>
      <w:r>
        <w:rPr>
          <w:rStyle w:val="17"/>
          <w:b/>
          <w:bCs/>
          <w:color w:val="000000"/>
        </w:rPr>
        <w:t>Порядок изменения и расторжения Договора</w:t>
      </w:r>
      <w:bookmarkEnd w:id="14"/>
    </w:p>
    <w:p w:rsidR="00551B07" w:rsidRDefault="00551B07" w:rsidP="00551B07">
      <w:pPr>
        <w:pStyle w:val="211"/>
        <w:numPr>
          <w:ilvl w:val="0"/>
          <w:numId w:val="37"/>
        </w:numPr>
        <w:shd w:val="clear" w:color="auto" w:fill="auto"/>
        <w:tabs>
          <w:tab w:val="left" w:pos="932"/>
        </w:tabs>
        <w:spacing w:before="0" w:after="0" w:line="317" w:lineRule="exact"/>
        <w:ind w:firstLine="580"/>
      </w:pPr>
      <w:r>
        <w:rPr>
          <w:rStyle w:val="26"/>
          <w:color w:val="000000"/>
        </w:rPr>
        <w:t>Все изменения, вносимые в настоящий Договор, оформляются в письменной форме и подписываются сторонами.</w:t>
      </w:r>
    </w:p>
    <w:p w:rsidR="00551B07" w:rsidRDefault="00551B07" w:rsidP="00551B07">
      <w:pPr>
        <w:pStyle w:val="211"/>
        <w:numPr>
          <w:ilvl w:val="0"/>
          <w:numId w:val="37"/>
        </w:numPr>
        <w:shd w:val="clear" w:color="auto" w:fill="auto"/>
        <w:tabs>
          <w:tab w:val="left" w:pos="932"/>
        </w:tabs>
        <w:spacing w:before="0" w:after="0" w:line="317" w:lineRule="exact"/>
        <w:ind w:firstLine="580"/>
      </w:pPr>
      <w:r>
        <w:rPr>
          <w:rStyle w:val="26"/>
          <w:color w:val="000000"/>
        </w:rPr>
        <w:t>При изменении условий настоящего Договора обязательства сторон сохраняются в измененном виде.</w:t>
      </w:r>
    </w:p>
    <w:p w:rsidR="00551B07" w:rsidRDefault="00551B07" w:rsidP="00551B07">
      <w:pPr>
        <w:pStyle w:val="211"/>
        <w:shd w:val="clear" w:color="auto" w:fill="auto"/>
        <w:spacing w:before="0" w:after="0" w:line="317" w:lineRule="exact"/>
        <w:ind w:firstLine="580"/>
        <w:jc w:val="left"/>
      </w:pPr>
      <w:proofErr w:type="gramStart"/>
      <w:r>
        <w:rPr>
          <w:rStyle w:val="26"/>
          <w:color w:val="000000"/>
        </w:rPr>
        <w:t>В случае изменения условий настоящего Договора обязательства сторон считаются измененными с момента заключения сторонами соглашения об изменении условий настоящего Договора, если иное не вытекает из соглашения или характера изменения условий настоящего Договора, а при изменении условий настоящего Договора в судебном порядке - с момента вступления в законную силу решения суда об изменении условий настоящего Договора.</w:t>
      </w:r>
      <w:proofErr w:type="gramEnd"/>
    </w:p>
    <w:p w:rsidR="00551B07" w:rsidRDefault="00551B07" w:rsidP="00551B07">
      <w:pPr>
        <w:pStyle w:val="211"/>
        <w:numPr>
          <w:ilvl w:val="0"/>
          <w:numId w:val="37"/>
        </w:numPr>
        <w:shd w:val="clear" w:color="auto" w:fill="auto"/>
        <w:tabs>
          <w:tab w:val="left" w:pos="932"/>
        </w:tabs>
        <w:spacing w:before="0" w:after="0" w:line="317" w:lineRule="exact"/>
        <w:ind w:firstLine="580"/>
      </w:pPr>
      <w:r>
        <w:rPr>
          <w:rStyle w:val="26"/>
          <w:color w:val="000000"/>
        </w:rPr>
        <w:t>Настоящий Договор прекращает действие в случаях, предусмотренных гражданским законодательством Российской Федерации, и случаях, предусмотренных пунктами 21, 22 настоящего Договора.</w:t>
      </w:r>
    </w:p>
    <w:p w:rsidR="00551B07" w:rsidRDefault="00551B07" w:rsidP="00551B07">
      <w:pPr>
        <w:pStyle w:val="211"/>
        <w:numPr>
          <w:ilvl w:val="0"/>
          <w:numId w:val="37"/>
        </w:numPr>
        <w:shd w:val="clear" w:color="auto" w:fill="auto"/>
        <w:tabs>
          <w:tab w:val="left" w:pos="927"/>
        </w:tabs>
        <w:spacing w:before="0" w:after="0" w:line="317" w:lineRule="exact"/>
        <w:ind w:firstLine="580"/>
      </w:pPr>
      <w:r>
        <w:rPr>
          <w:rStyle w:val="26"/>
          <w:color w:val="000000"/>
        </w:rPr>
        <w:t>Расторжение настоящего Договора по решению суда по требованию одной из сторон осуществляется по основаниям, предусмотренным лесным и гражданским законодательством Российской Федерации.</w:t>
      </w:r>
    </w:p>
    <w:p w:rsidR="00551B07" w:rsidRDefault="00551B07" w:rsidP="00551B07">
      <w:pPr>
        <w:pStyle w:val="211"/>
        <w:numPr>
          <w:ilvl w:val="0"/>
          <w:numId w:val="37"/>
        </w:numPr>
        <w:shd w:val="clear" w:color="auto" w:fill="auto"/>
        <w:tabs>
          <w:tab w:val="left" w:pos="918"/>
        </w:tabs>
        <w:spacing w:before="0" w:after="0" w:line="317" w:lineRule="exact"/>
        <w:ind w:firstLine="580"/>
      </w:pPr>
      <w:r>
        <w:rPr>
          <w:rStyle w:val="26"/>
          <w:color w:val="000000"/>
        </w:rPr>
        <w:t>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уведомив об этом Арендатора в письменной форме за 30 дней до даты расторжения договора.</w:t>
      </w:r>
    </w:p>
    <w:p w:rsidR="00551B07" w:rsidRDefault="00551B07" w:rsidP="00551B07">
      <w:pPr>
        <w:pStyle w:val="211"/>
        <w:shd w:val="clear" w:color="auto" w:fill="auto"/>
        <w:spacing w:before="0" w:after="0" w:line="317" w:lineRule="exact"/>
        <w:ind w:firstLine="580"/>
      </w:pPr>
      <w:r>
        <w:rPr>
          <w:rStyle w:val="26"/>
          <w:color w:val="000000"/>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551B07" w:rsidRDefault="00551B07" w:rsidP="00551B07">
      <w:pPr>
        <w:pStyle w:val="211"/>
        <w:numPr>
          <w:ilvl w:val="0"/>
          <w:numId w:val="37"/>
        </w:numPr>
        <w:shd w:val="clear" w:color="auto" w:fill="auto"/>
        <w:tabs>
          <w:tab w:val="left" w:pos="918"/>
        </w:tabs>
        <w:spacing w:before="0" w:after="362" w:line="317" w:lineRule="exact"/>
        <w:ind w:firstLine="580"/>
      </w:pPr>
      <w:r>
        <w:rPr>
          <w:rStyle w:val="26"/>
          <w:color w:val="000000"/>
        </w:rPr>
        <w:t>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551B07" w:rsidRDefault="00551B07" w:rsidP="00551B07">
      <w:pPr>
        <w:pStyle w:val="18"/>
        <w:keepNext/>
        <w:keepLines/>
        <w:numPr>
          <w:ilvl w:val="0"/>
          <w:numId w:val="36"/>
        </w:numPr>
        <w:shd w:val="clear" w:color="auto" w:fill="auto"/>
        <w:tabs>
          <w:tab w:val="left" w:pos="3837"/>
        </w:tabs>
        <w:spacing w:after="283" w:line="240" w:lineRule="exact"/>
        <w:ind w:left="3380"/>
        <w:jc w:val="both"/>
      </w:pPr>
      <w:bookmarkStart w:id="15" w:name="bookmark11"/>
      <w:r>
        <w:rPr>
          <w:rStyle w:val="17"/>
          <w:b/>
          <w:bCs/>
          <w:color w:val="000000"/>
        </w:rPr>
        <w:t>Срок действия Договора</w:t>
      </w:r>
      <w:bookmarkEnd w:id="15"/>
    </w:p>
    <w:p w:rsidR="00551B07" w:rsidRPr="00CD40F5" w:rsidRDefault="00551B07" w:rsidP="00551B07">
      <w:pPr>
        <w:pStyle w:val="211"/>
        <w:numPr>
          <w:ilvl w:val="0"/>
          <w:numId w:val="37"/>
        </w:numPr>
        <w:shd w:val="clear" w:color="auto" w:fill="auto"/>
        <w:tabs>
          <w:tab w:val="left" w:pos="1588"/>
          <w:tab w:val="left" w:pos="6479"/>
        </w:tabs>
        <w:spacing w:before="0" w:after="0" w:line="322" w:lineRule="exact"/>
        <w:ind w:firstLine="580"/>
        <w:jc w:val="left"/>
        <w:rPr>
          <w:rStyle w:val="26"/>
        </w:rPr>
      </w:pPr>
      <w:r w:rsidRPr="00CD40F5">
        <w:rPr>
          <w:rStyle w:val="26"/>
          <w:color w:val="000000"/>
        </w:rPr>
        <w:t>Срок действия настоящего Договора устанавливается с «</w:t>
      </w:r>
      <w:r w:rsidRPr="00CD40F5">
        <w:rPr>
          <w:rStyle w:val="26"/>
          <w:color w:val="000000"/>
        </w:rPr>
        <w:tab/>
        <w:t xml:space="preserve">»__________2016г. и составляет 49 лет. </w:t>
      </w:r>
    </w:p>
    <w:p w:rsidR="00551B07" w:rsidRPr="00551B07" w:rsidRDefault="00551B07" w:rsidP="00551B07">
      <w:pPr>
        <w:pStyle w:val="211"/>
        <w:shd w:val="clear" w:color="auto" w:fill="auto"/>
        <w:tabs>
          <w:tab w:val="left" w:pos="1588"/>
          <w:tab w:val="left" w:pos="6479"/>
        </w:tabs>
        <w:spacing w:before="0" w:after="0" w:line="322" w:lineRule="exact"/>
        <w:jc w:val="left"/>
        <w:rPr>
          <w:rStyle w:val="26"/>
          <w:color w:val="000000"/>
        </w:rPr>
      </w:pPr>
    </w:p>
    <w:p w:rsidR="00551B07" w:rsidRPr="00CD40F5" w:rsidRDefault="00551B07" w:rsidP="00551B07">
      <w:pPr>
        <w:pStyle w:val="18"/>
        <w:keepNext/>
        <w:keepLines/>
        <w:numPr>
          <w:ilvl w:val="0"/>
          <w:numId w:val="36"/>
        </w:numPr>
        <w:shd w:val="clear" w:color="auto" w:fill="auto"/>
        <w:tabs>
          <w:tab w:val="left" w:pos="3837"/>
        </w:tabs>
        <w:spacing w:after="283" w:line="240" w:lineRule="exact"/>
        <w:ind w:left="3380"/>
        <w:jc w:val="both"/>
        <w:rPr>
          <w:rStyle w:val="17"/>
          <w:b/>
        </w:rPr>
      </w:pPr>
      <w:r w:rsidRPr="00CD40F5">
        <w:rPr>
          <w:rStyle w:val="17"/>
        </w:rPr>
        <w:t xml:space="preserve"> </w:t>
      </w:r>
      <w:r w:rsidRPr="00CD40F5">
        <w:rPr>
          <w:rStyle w:val="17"/>
          <w:b/>
        </w:rPr>
        <w:t>Прочие условия</w:t>
      </w:r>
    </w:p>
    <w:p w:rsidR="00551B07" w:rsidRPr="00CD40F5" w:rsidRDefault="00551B07" w:rsidP="00551B07">
      <w:pPr>
        <w:pStyle w:val="211"/>
        <w:shd w:val="clear" w:color="auto" w:fill="auto"/>
        <w:tabs>
          <w:tab w:val="left" w:pos="1588"/>
          <w:tab w:val="left" w:pos="6479"/>
        </w:tabs>
        <w:spacing w:before="0" w:after="0" w:line="322" w:lineRule="exact"/>
        <w:jc w:val="left"/>
        <w:sectPr w:rsidR="00551B07" w:rsidRPr="00CD40F5" w:rsidSect="00551B07">
          <w:pgSz w:w="11900" w:h="16840"/>
          <w:pgMar w:top="550" w:right="771" w:bottom="770" w:left="1160" w:header="0" w:footer="3" w:gutter="0"/>
          <w:cols w:space="720"/>
          <w:noEndnote/>
          <w:docGrid w:linePitch="360"/>
        </w:sectPr>
      </w:pPr>
    </w:p>
    <w:p w:rsidR="00551B07" w:rsidRDefault="00551B07" w:rsidP="00551B07">
      <w:pPr>
        <w:pStyle w:val="211"/>
        <w:numPr>
          <w:ilvl w:val="0"/>
          <w:numId w:val="37"/>
        </w:numPr>
        <w:shd w:val="clear" w:color="auto" w:fill="auto"/>
        <w:tabs>
          <w:tab w:val="left" w:pos="938"/>
        </w:tabs>
        <w:spacing w:before="0" w:after="0" w:line="312" w:lineRule="exact"/>
        <w:ind w:firstLine="560"/>
      </w:pPr>
      <w:r>
        <w:rPr>
          <w:rStyle w:val="26"/>
          <w:color w:val="000000"/>
        </w:rPr>
        <w:lastRenderedPageBreak/>
        <w:t>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551B07" w:rsidRDefault="00551B07" w:rsidP="00551B07">
      <w:pPr>
        <w:pStyle w:val="211"/>
        <w:shd w:val="clear" w:color="auto" w:fill="auto"/>
        <w:spacing w:before="0" w:after="0" w:line="312" w:lineRule="exact"/>
        <w:ind w:firstLine="560"/>
      </w:pPr>
      <w:r>
        <w:rPr>
          <w:rStyle w:val="26"/>
          <w:color w:val="000000"/>
        </w:rPr>
        <w:t>Рассмотрение споров в судебном порядке производится по месту нахождения Арендодателя.</w:t>
      </w:r>
    </w:p>
    <w:p w:rsidR="00551B07" w:rsidRDefault="00551B07" w:rsidP="00551B07">
      <w:pPr>
        <w:pStyle w:val="211"/>
        <w:numPr>
          <w:ilvl w:val="0"/>
          <w:numId w:val="37"/>
        </w:numPr>
        <w:shd w:val="clear" w:color="auto" w:fill="auto"/>
        <w:tabs>
          <w:tab w:val="left" w:pos="938"/>
        </w:tabs>
        <w:spacing w:before="0" w:after="0" w:line="312" w:lineRule="exact"/>
        <w:ind w:firstLine="560"/>
      </w:pPr>
      <w:r>
        <w:rPr>
          <w:rStyle w:val="26"/>
          <w:color w:val="000000"/>
        </w:rPr>
        <w:t>Арендатор и Арендодатель не несут ответственности за неисполнение или ненадлежащее исполнение своих обязательств по настоящему Договору, если это явилось следствием обстоятельств непреодолимой силы.</w:t>
      </w:r>
    </w:p>
    <w:p w:rsidR="00551B07" w:rsidRDefault="00551B07" w:rsidP="00551B07">
      <w:pPr>
        <w:pStyle w:val="211"/>
        <w:numPr>
          <w:ilvl w:val="0"/>
          <w:numId w:val="37"/>
        </w:numPr>
        <w:shd w:val="clear" w:color="auto" w:fill="auto"/>
        <w:tabs>
          <w:tab w:val="left" w:pos="938"/>
        </w:tabs>
        <w:spacing w:before="0" w:after="0" w:line="312" w:lineRule="exact"/>
        <w:ind w:firstLine="560"/>
      </w:pPr>
      <w:r>
        <w:rPr>
          <w:rStyle w:val="26"/>
          <w:color w:val="000000"/>
        </w:rPr>
        <w:t>Настоящий Договор составлен в 3 подлинных экземплярах, по одному для каждой стороны и один - для органа, осуществляющего государственную регистрацию прав на недвижимое имущество и сделок с ним.</w:t>
      </w:r>
    </w:p>
    <w:p w:rsidR="00551B07" w:rsidRDefault="00551B07" w:rsidP="00551B07">
      <w:pPr>
        <w:pStyle w:val="211"/>
        <w:numPr>
          <w:ilvl w:val="0"/>
          <w:numId w:val="37"/>
        </w:numPr>
        <w:shd w:val="clear" w:color="auto" w:fill="auto"/>
        <w:tabs>
          <w:tab w:val="left" w:pos="969"/>
        </w:tabs>
        <w:spacing w:before="0" w:after="538" w:line="312" w:lineRule="exact"/>
        <w:ind w:firstLine="560"/>
      </w:pPr>
      <w:r>
        <w:rPr>
          <w:rStyle w:val="26"/>
          <w:color w:val="000000"/>
        </w:rPr>
        <w:t>Приложения к настоящему Договору являются его неотъемлемыми частями.</w:t>
      </w:r>
    </w:p>
    <w:p w:rsidR="00551B07" w:rsidRDefault="00551B07" w:rsidP="00551B07">
      <w:pPr>
        <w:pStyle w:val="211"/>
        <w:shd w:val="clear" w:color="auto" w:fill="auto"/>
        <w:spacing w:before="0" w:after="0" w:line="240" w:lineRule="exact"/>
        <w:ind w:left="20"/>
        <w:jc w:val="center"/>
        <w:sectPr w:rsidR="00551B07">
          <w:headerReference w:type="default" r:id="rId19"/>
          <w:pgSz w:w="11900" w:h="16840"/>
          <w:pgMar w:top="1474" w:right="663" w:bottom="1474" w:left="1319" w:header="0" w:footer="3" w:gutter="0"/>
          <w:cols w:space="720"/>
          <w:noEndnote/>
          <w:docGrid w:linePitch="360"/>
        </w:sectPr>
      </w:pPr>
      <w:r>
        <w:rPr>
          <w:noProof/>
        </w:rPr>
        <mc:AlternateContent>
          <mc:Choice Requires="wps">
            <w:drawing>
              <wp:anchor distT="0" distB="853440" distL="63500" distR="3471545" simplePos="0" relativeHeight="251661312" behindDoc="1" locked="0" layoutInCell="1" allowOverlap="1">
                <wp:simplePos x="0" y="0"/>
                <wp:positionH relativeFrom="margin">
                  <wp:posOffset>8890</wp:posOffset>
                </wp:positionH>
                <wp:positionV relativeFrom="paragraph">
                  <wp:posOffset>295910</wp:posOffset>
                </wp:positionV>
                <wp:extent cx="2816225" cy="2614930"/>
                <wp:effectExtent l="0" t="0" r="4445" b="0"/>
                <wp:wrapTopAndBottom/>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6225" cy="2614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rsidP="00551B07">
                            <w:pPr>
                              <w:pStyle w:val="37"/>
                              <w:shd w:val="clear" w:color="auto" w:fill="auto"/>
                              <w:spacing w:after="316" w:line="240" w:lineRule="exact"/>
                              <w:ind w:left="2040"/>
                              <w:jc w:val="left"/>
                            </w:pPr>
                            <w:r>
                              <w:rPr>
                                <w:rStyle w:val="3Exact"/>
                                <w:b/>
                                <w:bCs/>
                                <w:color w:val="000000"/>
                              </w:rPr>
                              <w:t>АРЕНДОДАТЕЛЬ</w:t>
                            </w:r>
                          </w:p>
                          <w:p w:rsidR="00551B07" w:rsidRDefault="00551B07" w:rsidP="00551B07">
                            <w:pPr>
                              <w:pStyle w:val="211"/>
                              <w:shd w:val="clear" w:color="auto" w:fill="auto"/>
                              <w:spacing w:before="0" w:after="0" w:line="274" w:lineRule="exact"/>
                              <w:jc w:val="left"/>
                            </w:pPr>
                            <w:r>
                              <w:rPr>
                                <w:rStyle w:val="2Exact"/>
                                <w:color w:val="000000"/>
                              </w:rPr>
                              <w:t>Управление лесного хозяйства Воронежской области ОГРН 1073667000021 ИНН/КПП 3664078987/366601001 Банковские реквизиты:</w:t>
                            </w:r>
                          </w:p>
                          <w:p w:rsidR="00551B07" w:rsidRDefault="00551B07" w:rsidP="00551B07">
                            <w:pPr>
                              <w:pStyle w:val="211"/>
                              <w:shd w:val="clear" w:color="auto" w:fill="auto"/>
                              <w:spacing w:before="0" w:after="0" w:line="274" w:lineRule="exact"/>
                              <w:jc w:val="left"/>
                            </w:pPr>
                            <w:r>
                              <w:rPr>
                                <w:rStyle w:val="2Exact"/>
                                <w:color w:val="000000"/>
                              </w:rPr>
                              <w:t>УФК по Воронежской области</w:t>
                            </w:r>
                          </w:p>
                          <w:p w:rsidR="00551B07" w:rsidRDefault="00551B07" w:rsidP="00551B07">
                            <w:pPr>
                              <w:pStyle w:val="211"/>
                              <w:shd w:val="clear" w:color="auto" w:fill="auto"/>
                              <w:spacing w:before="0" w:after="0" w:line="274" w:lineRule="exact"/>
                              <w:jc w:val="left"/>
                            </w:pPr>
                            <w:proofErr w:type="gramStart"/>
                            <w:r>
                              <w:rPr>
                                <w:rStyle w:val="2Exact"/>
                                <w:color w:val="000000"/>
                              </w:rPr>
                              <w:t>р</w:t>
                            </w:r>
                            <w:proofErr w:type="gramEnd"/>
                            <w:r>
                              <w:rPr>
                                <w:rStyle w:val="2Exact"/>
                                <w:color w:val="000000"/>
                              </w:rPr>
                              <w:t>/с 40101810500000010004 в ОТДЕЛЕНИИ</w:t>
                            </w:r>
                          </w:p>
                          <w:p w:rsidR="00551B07" w:rsidRDefault="00551B07" w:rsidP="00551B07">
                            <w:pPr>
                              <w:pStyle w:val="211"/>
                              <w:shd w:val="clear" w:color="auto" w:fill="auto"/>
                              <w:spacing w:before="0" w:after="0" w:line="274" w:lineRule="exact"/>
                              <w:jc w:val="left"/>
                            </w:pPr>
                            <w:r>
                              <w:rPr>
                                <w:rStyle w:val="2Exact"/>
                                <w:color w:val="000000"/>
                              </w:rPr>
                              <w:t>ВОРОНЕЖ</w:t>
                            </w:r>
                          </w:p>
                          <w:p w:rsidR="00551B07" w:rsidRDefault="00551B07" w:rsidP="00551B07">
                            <w:pPr>
                              <w:pStyle w:val="211"/>
                              <w:shd w:val="clear" w:color="auto" w:fill="auto"/>
                              <w:spacing w:before="0" w:after="0" w:line="274" w:lineRule="exact"/>
                              <w:jc w:val="left"/>
                            </w:pPr>
                            <w:r>
                              <w:rPr>
                                <w:rStyle w:val="2Exact"/>
                                <w:color w:val="000000"/>
                              </w:rPr>
                              <w:t>ОКТМО 20701000</w:t>
                            </w:r>
                          </w:p>
                          <w:p w:rsidR="00551B07" w:rsidRDefault="00551B07" w:rsidP="00551B07">
                            <w:pPr>
                              <w:pStyle w:val="211"/>
                              <w:shd w:val="clear" w:color="auto" w:fill="auto"/>
                              <w:spacing w:before="0" w:after="0" w:line="274" w:lineRule="exact"/>
                              <w:jc w:val="left"/>
                            </w:pPr>
                            <w:r>
                              <w:rPr>
                                <w:rStyle w:val="2Exact"/>
                                <w:color w:val="000000"/>
                              </w:rPr>
                              <w:t>БИК 042007001</w:t>
                            </w:r>
                          </w:p>
                          <w:p w:rsidR="00551B07" w:rsidRDefault="00551B07" w:rsidP="00551B07">
                            <w:pPr>
                              <w:pStyle w:val="211"/>
                              <w:shd w:val="clear" w:color="auto" w:fill="auto"/>
                              <w:spacing w:before="0" w:after="0" w:line="274" w:lineRule="exact"/>
                              <w:jc w:val="left"/>
                            </w:pPr>
                            <w:r>
                              <w:rPr>
                                <w:rStyle w:val="2Exact"/>
                                <w:color w:val="000000"/>
                              </w:rPr>
                              <w:t>юр. адрес: 394036 г. Воронеж</w:t>
                            </w:r>
                          </w:p>
                          <w:p w:rsidR="00551B07" w:rsidRDefault="00551B07" w:rsidP="00551B07">
                            <w:pPr>
                              <w:pStyle w:val="211"/>
                              <w:shd w:val="clear" w:color="auto" w:fill="auto"/>
                              <w:spacing w:before="0" w:after="0" w:line="274" w:lineRule="exact"/>
                              <w:jc w:val="left"/>
                            </w:pPr>
                            <w:r>
                              <w:rPr>
                                <w:rStyle w:val="2Exact"/>
                                <w:color w:val="000000"/>
                              </w:rPr>
                              <w:t>ул. Сакко и Ванцетти, д.58</w:t>
                            </w:r>
                          </w:p>
                          <w:p w:rsidR="00551B07" w:rsidRDefault="00551B07" w:rsidP="00551B07">
                            <w:pPr>
                              <w:pStyle w:val="211"/>
                              <w:shd w:val="clear" w:color="auto" w:fill="auto"/>
                              <w:spacing w:before="0" w:after="0" w:line="274" w:lineRule="exact"/>
                              <w:jc w:val="left"/>
                            </w:pPr>
                            <w:r>
                              <w:rPr>
                                <w:rStyle w:val="2Exact"/>
                                <w:color w:val="000000"/>
                              </w:rPr>
                              <w:t>Тел./факс 8(473) 212-57-10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24" o:spid="_x0000_s1027" type="#_x0000_t202" style="position:absolute;left:0;text-align:left;margin-left:.7pt;margin-top:23.3pt;width:221.75pt;height:205.9pt;z-index:-251655168;visibility:visible;mso-wrap-style:square;mso-width-percent:0;mso-height-percent:0;mso-wrap-distance-left:5pt;mso-wrap-distance-top:0;mso-wrap-distance-right:273.35pt;mso-wrap-distance-bottom:67.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qHUwAIAALMFAAAOAAAAZHJzL2Uyb0RvYy54bWysVEtu2zAQ3RfoHQjuFX0iO5IQOUgsqyiQ&#10;foC0B6AlyiIqkSpJW0qLnqWn6KpAz+AjdUhZdj6boq0WxIgcvpk38ziXV0PboB2VigmeYv/Mw4jy&#10;QpSMb1L88UPuRBgpTXhJGsFpiu+pwleLly8u+y6hgahFU1KJAISrpO9SXGvdJa6ripq2RJ2JjnI4&#10;rIRsiYZfuXFLSXpAbxs38Ly52wtZdlIUVCnYzcZDvLD4VUUL/a6qFNWoSTHkpu0q7bo2q7u4JMlG&#10;kq5mxSEN8hdZtIRxCHqEyogmaCvZM6iWFVIoUemzQrSuqCpWUMsB2PjeEzZ3Nemo5QLFUd2xTOr/&#10;wRZvd+8lYmWKgxAjTlro0f77/tf+5/4Hgi2oT9+pBNzuOnDUw40YoM+Wq+puRfFJIS6WNeEbei2l&#10;6GtKSsjPNzfdB1dHHGVA1v0bUUIcstXCAg2VbE3xoBwI0KFP98fe0EGjAjaDyJ8HwQyjAs6CuR/G&#10;57Z7Lkmm651U+hUVLTJGiiU038KT3a3SJh2STC4mGhc5axorgIY/2gDHcQeCw1VzZtKw/fwae/Eq&#10;WkWhEwbzlRN6WeZc58vQmef+xSw7z5bLzP9m4vphUrOypNyEmbTlh3/Wu4PKR1Uc1aVEw0oDZ1JS&#10;crNeNhLtCGg7t58tOpyc3NzHadgiAJcnlPwg9G6C2Mnn0YUT5uHMiS+8yPH8+Caee2EcZvljSreM&#10;03+nhPoUxzNoqqVzSvoJN89+z7mRpGUapkfD2hRHRyeSGA2ueGlbqwlrRvtBKUz6p1JAu6dGW8Ua&#10;kY5y1cN6sI/DytmoeS3Ke5CwFCAw0ClMPjBqIb9g1MMUSbH6vCWSYtS85vAMzMiZDDkZ68kgvICr&#10;KdYYjeZSj6Np20m2qQF5emjX8FRyZkV8yuLwwGAyWC6HKWZGz8N/63WatYvfAAAA//8DAFBLAwQU&#10;AAYACAAAACEAyLD/1twAAAAIAQAADwAAAGRycy9kb3ducmV2LnhtbEyPwU7DMBBE70j8g7VIXBB1&#10;UpmoTeNUCMGFG4ULNzfeJhH2OordJPTrWU5w29GMZt9U+8U7MeEY+0Aa8lUGAqkJtqdWw8f7y/0G&#10;REyGrHGBUMM3RtjX11eVKW2Y6Q2nQ2oFl1AsjYYupaGUMjYdehNXYUBi7xRGbxLLsZV2NDOXeyfX&#10;WVZIb3riD50Z8KnD5utw9hqK5Xm4e93ier40bqLPS54nzLW+vVkedyASLukvDL/4jA41Mx3DmWwU&#10;jrXioAZVFCDYVkptQRz5eNgokHUl/w+ofwAAAP//AwBQSwECLQAUAAYACAAAACEAtoM4kv4AAADh&#10;AQAAEwAAAAAAAAAAAAAAAAAAAAAAW0NvbnRlbnRfVHlwZXNdLnhtbFBLAQItABQABgAIAAAAIQA4&#10;/SH/1gAAAJQBAAALAAAAAAAAAAAAAAAAAC8BAABfcmVscy8ucmVsc1BLAQItABQABgAIAAAAIQDI&#10;QqHUwAIAALMFAAAOAAAAAAAAAAAAAAAAAC4CAABkcnMvZTJvRG9jLnhtbFBLAQItABQABgAIAAAA&#10;IQDIsP/W3AAAAAgBAAAPAAAAAAAAAAAAAAAAABoFAABkcnMvZG93bnJldi54bWxQSwUGAAAAAAQA&#10;BADzAAAAIwYAAAAA&#10;" filled="f" stroked="f">
                <v:textbox style="mso-fit-shape-to-text:t" inset="0,0,0,0">
                  <w:txbxContent>
                    <w:p w:rsidR="00551B07" w:rsidRDefault="00551B07" w:rsidP="00551B07">
                      <w:pPr>
                        <w:pStyle w:val="37"/>
                        <w:shd w:val="clear" w:color="auto" w:fill="auto"/>
                        <w:spacing w:after="316" w:line="240" w:lineRule="exact"/>
                        <w:ind w:left="2040"/>
                        <w:jc w:val="left"/>
                      </w:pPr>
                      <w:r>
                        <w:rPr>
                          <w:rStyle w:val="3Exact"/>
                          <w:b/>
                          <w:bCs/>
                          <w:color w:val="000000"/>
                        </w:rPr>
                        <w:t>АРЕНДОДАТЕЛЬ</w:t>
                      </w:r>
                    </w:p>
                    <w:p w:rsidR="00551B07" w:rsidRDefault="00551B07" w:rsidP="00551B07">
                      <w:pPr>
                        <w:pStyle w:val="211"/>
                        <w:shd w:val="clear" w:color="auto" w:fill="auto"/>
                        <w:spacing w:before="0" w:after="0" w:line="274" w:lineRule="exact"/>
                        <w:jc w:val="left"/>
                      </w:pPr>
                      <w:r>
                        <w:rPr>
                          <w:rStyle w:val="2Exact"/>
                          <w:color w:val="000000"/>
                        </w:rPr>
                        <w:t>Управление лесного хозяйства Воронежской области ОГРН 1073667000021 ИНН/КПП 3664078987/366601001 Банковские реквизиты:</w:t>
                      </w:r>
                    </w:p>
                    <w:p w:rsidR="00551B07" w:rsidRDefault="00551B07" w:rsidP="00551B07">
                      <w:pPr>
                        <w:pStyle w:val="211"/>
                        <w:shd w:val="clear" w:color="auto" w:fill="auto"/>
                        <w:spacing w:before="0" w:after="0" w:line="274" w:lineRule="exact"/>
                        <w:jc w:val="left"/>
                      </w:pPr>
                      <w:r>
                        <w:rPr>
                          <w:rStyle w:val="2Exact"/>
                          <w:color w:val="000000"/>
                        </w:rPr>
                        <w:t>УФК по Воронежской области</w:t>
                      </w:r>
                    </w:p>
                    <w:p w:rsidR="00551B07" w:rsidRDefault="00551B07" w:rsidP="00551B07">
                      <w:pPr>
                        <w:pStyle w:val="211"/>
                        <w:shd w:val="clear" w:color="auto" w:fill="auto"/>
                        <w:spacing w:before="0" w:after="0" w:line="274" w:lineRule="exact"/>
                        <w:jc w:val="left"/>
                      </w:pPr>
                      <w:proofErr w:type="gramStart"/>
                      <w:r>
                        <w:rPr>
                          <w:rStyle w:val="2Exact"/>
                          <w:color w:val="000000"/>
                        </w:rPr>
                        <w:t>р</w:t>
                      </w:r>
                      <w:proofErr w:type="gramEnd"/>
                      <w:r>
                        <w:rPr>
                          <w:rStyle w:val="2Exact"/>
                          <w:color w:val="000000"/>
                        </w:rPr>
                        <w:t>/с 40101810500000010004 в ОТДЕЛЕНИИ</w:t>
                      </w:r>
                    </w:p>
                    <w:p w:rsidR="00551B07" w:rsidRDefault="00551B07" w:rsidP="00551B07">
                      <w:pPr>
                        <w:pStyle w:val="211"/>
                        <w:shd w:val="clear" w:color="auto" w:fill="auto"/>
                        <w:spacing w:before="0" w:after="0" w:line="274" w:lineRule="exact"/>
                        <w:jc w:val="left"/>
                      </w:pPr>
                      <w:r>
                        <w:rPr>
                          <w:rStyle w:val="2Exact"/>
                          <w:color w:val="000000"/>
                        </w:rPr>
                        <w:t>ВОРОНЕЖ</w:t>
                      </w:r>
                    </w:p>
                    <w:p w:rsidR="00551B07" w:rsidRDefault="00551B07" w:rsidP="00551B07">
                      <w:pPr>
                        <w:pStyle w:val="211"/>
                        <w:shd w:val="clear" w:color="auto" w:fill="auto"/>
                        <w:spacing w:before="0" w:after="0" w:line="274" w:lineRule="exact"/>
                        <w:jc w:val="left"/>
                      </w:pPr>
                      <w:r>
                        <w:rPr>
                          <w:rStyle w:val="2Exact"/>
                          <w:color w:val="000000"/>
                        </w:rPr>
                        <w:t>ОКТМО 20701000</w:t>
                      </w:r>
                    </w:p>
                    <w:p w:rsidR="00551B07" w:rsidRDefault="00551B07" w:rsidP="00551B07">
                      <w:pPr>
                        <w:pStyle w:val="211"/>
                        <w:shd w:val="clear" w:color="auto" w:fill="auto"/>
                        <w:spacing w:before="0" w:after="0" w:line="274" w:lineRule="exact"/>
                        <w:jc w:val="left"/>
                      </w:pPr>
                      <w:r>
                        <w:rPr>
                          <w:rStyle w:val="2Exact"/>
                          <w:color w:val="000000"/>
                        </w:rPr>
                        <w:t>БИК 042007001</w:t>
                      </w:r>
                    </w:p>
                    <w:p w:rsidR="00551B07" w:rsidRDefault="00551B07" w:rsidP="00551B07">
                      <w:pPr>
                        <w:pStyle w:val="211"/>
                        <w:shd w:val="clear" w:color="auto" w:fill="auto"/>
                        <w:spacing w:before="0" w:after="0" w:line="274" w:lineRule="exact"/>
                        <w:jc w:val="left"/>
                      </w:pPr>
                      <w:r>
                        <w:rPr>
                          <w:rStyle w:val="2Exact"/>
                          <w:color w:val="000000"/>
                        </w:rPr>
                        <w:t>юр. адрес: 394036 г. Воронеж</w:t>
                      </w:r>
                    </w:p>
                    <w:p w:rsidR="00551B07" w:rsidRDefault="00551B07" w:rsidP="00551B07">
                      <w:pPr>
                        <w:pStyle w:val="211"/>
                        <w:shd w:val="clear" w:color="auto" w:fill="auto"/>
                        <w:spacing w:before="0" w:after="0" w:line="274" w:lineRule="exact"/>
                        <w:jc w:val="left"/>
                      </w:pPr>
                      <w:r>
                        <w:rPr>
                          <w:rStyle w:val="2Exact"/>
                          <w:color w:val="000000"/>
                        </w:rPr>
                        <w:t>ул. Сакко и Ванцетти, д.58</w:t>
                      </w:r>
                    </w:p>
                    <w:p w:rsidR="00551B07" w:rsidRDefault="00551B07" w:rsidP="00551B07">
                      <w:pPr>
                        <w:pStyle w:val="211"/>
                        <w:shd w:val="clear" w:color="auto" w:fill="auto"/>
                        <w:spacing w:before="0" w:after="0" w:line="274" w:lineRule="exact"/>
                        <w:jc w:val="left"/>
                      </w:pPr>
                      <w:r>
                        <w:rPr>
                          <w:rStyle w:val="2Exact"/>
                          <w:color w:val="000000"/>
                        </w:rPr>
                        <w:t>Тел./факс 8(473) 212-57-10</w:t>
                      </w:r>
                    </w:p>
                  </w:txbxContent>
                </v:textbox>
                <w10:wrap type="topAndBottom" anchorx="margin"/>
              </v:shape>
            </w:pict>
          </mc:Fallback>
        </mc:AlternateContent>
      </w:r>
      <w:r>
        <w:rPr>
          <w:noProof/>
        </w:rPr>
        <mc:AlternateContent>
          <mc:Choice Requires="wps">
            <w:drawing>
              <wp:anchor distT="0" distB="510540" distL="3008630" distR="63500" simplePos="0" relativeHeight="251662336" behindDoc="1" locked="0" layoutInCell="1" allowOverlap="1">
                <wp:simplePos x="0" y="0"/>
                <wp:positionH relativeFrom="margin">
                  <wp:posOffset>3008630</wp:posOffset>
                </wp:positionH>
                <wp:positionV relativeFrom="paragraph">
                  <wp:posOffset>289560</wp:posOffset>
                </wp:positionV>
                <wp:extent cx="3239770" cy="2618105"/>
                <wp:effectExtent l="0" t="0" r="635" b="1905"/>
                <wp:wrapTopAndBottom/>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9770" cy="2618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rsidP="00551B07">
                            <w:pPr>
                              <w:pStyle w:val="37"/>
                              <w:shd w:val="clear" w:color="auto" w:fill="auto"/>
                              <w:spacing w:after="321" w:line="240" w:lineRule="exact"/>
                              <w:ind w:left="1580"/>
                              <w:jc w:val="left"/>
                            </w:pPr>
                            <w:r>
                              <w:rPr>
                                <w:rStyle w:val="3Exact"/>
                                <w:b/>
                                <w:bCs/>
                                <w:color w:val="000000"/>
                              </w:rPr>
                              <w:t>АРЕНДАТОР</w:t>
                            </w:r>
                          </w:p>
                          <w:p w:rsidR="00551B07" w:rsidRDefault="00551B07" w:rsidP="00551B07">
                            <w:pPr>
                              <w:pStyle w:val="211"/>
                              <w:shd w:val="clear" w:color="auto" w:fill="auto"/>
                              <w:spacing w:before="0" w:after="0" w:line="274" w:lineRule="exact"/>
                              <w:jc w:val="left"/>
                            </w:pPr>
                            <w:r>
                              <w:rPr>
                                <w:rStyle w:val="2Exact"/>
                                <w:color w:val="000000"/>
                              </w:rPr>
                              <w:t>Публичное акционерное общество «Межрегиональная распределительная сетевая компания Центра»</w:t>
                            </w:r>
                          </w:p>
                          <w:p w:rsidR="00551B07" w:rsidRDefault="00551B07" w:rsidP="00551B07">
                            <w:pPr>
                              <w:pStyle w:val="211"/>
                              <w:shd w:val="clear" w:color="auto" w:fill="auto"/>
                              <w:spacing w:before="0" w:after="0" w:line="274" w:lineRule="exact"/>
                              <w:jc w:val="left"/>
                            </w:pPr>
                            <w:r>
                              <w:rPr>
                                <w:rStyle w:val="2Exact"/>
                                <w:color w:val="000000"/>
                              </w:rPr>
                              <w:t>127018, Россия, г. Москва, ул. 2-я Ямская, д. 4 ИНН/КПП 6901067107/997450001 ОГРН 1046900099498,17/12/2004,</w:t>
                            </w:r>
                          </w:p>
                          <w:p w:rsidR="00551B07" w:rsidRDefault="00551B07" w:rsidP="00551B07">
                            <w:pPr>
                              <w:pStyle w:val="211"/>
                              <w:shd w:val="clear" w:color="auto" w:fill="auto"/>
                              <w:spacing w:before="0" w:after="0" w:line="274" w:lineRule="exact"/>
                              <w:jc w:val="left"/>
                            </w:pPr>
                            <w:r>
                              <w:rPr>
                                <w:rStyle w:val="2Exact"/>
                                <w:color w:val="000000"/>
                              </w:rPr>
                              <w:t>МИФНС №1 по Тверской области Филиал ПАО «МРСК Центра</w:t>
                            </w:r>
                            <w:proofErr w:type="gramStart"/>
                            <w:r>
                              <w:rPr>
                                <w:rStyle w:val="2Exact"/>
                                <w:color w:val="000000"/>
                              </w:rPr>
                              <w:t>»-</w:t>
                            </w:r>
                            <w:proofErr w:type="gramEnd"/>
                            <w:r>
                              <w:rPr>
                                <w:rStyle w:val="2Exact"/>
                                <w:color w:val="000000"/>
                              </w:rPr>
                              <w:t xml:space="preserve">«Воронежэнерго» 394033, г. Воронеж, ул. </w:t>
                            </w:r>
                            <w:proofErr w:type="spellStart"/>
                            <w:r>
                              <w:rPr>
                                <w:rStyle w:val="2Exact"/>
                                <w:color w:val="000000"/>
                              </w:rPr>
                              <w:t>Арзамасская</w:t>
                            </w:r>
                            <w:proofErr w:type="spellEnd"/>
                            <w:r>
                              <w:rPr>
                                <w:rStyle w:val="2Exact"/>
                                <w:color w:val="000000"/>
                              </w:rPr>
                              <w:t>, д. 2 ИНН/КПП 6901067107/366302001 Банковские реквизиты:</w:t>
                            </w:r>
                          </w:p>
                          <w:p w:rsidR="00551B07" w:rsidRDefault="00551B07" w:rsidP="00551B07">
                            <w:pPr>
                              <w:pStyle w:val="211"/>
                              <w:shd w:val="clear" w:color="auto" w:fill="auto"/>
                              <w:spacing w:before="0" w:after="0" w:line="274" w:lineRule="exact"/>
                              <w:jc w:val="left"/>
                            </w:pPr>
                            <w:proofErr w:type="gramStart"/>
                            <w:r>
                              <w:rPr>
                                <w:rStyle w:val="2Exact"/>
                                <w:color w:val="000000"/>
                              </w:rPr>
                              <w:t>р</w:t>
                            </w:r>
                            <w:proofErr w:type="gramEnd"/>
                            <w:r>
                              <w:rPr>
                                <w:rStyle w:val="2Exact"/>
                                <w:color w:val="000000"/>
                              </w:rPr>
                              <w:t>/с 40702810900250005153 в Филиале ПАО Банк ВТБ в г. Воронеже к/с 30101810100000000835 БИК 042007835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23" o:spid="_x0000_s1028" type="#_x0000_t202" style="position:absolute;left:0;text-align:left;margin-left:236.9pt;margin-top:22.8pt;width:255.1pt;height:206.15pt;z-index:-251654144;visibility:visible;mso-wrap-style:square;mso-width-percent:0;mso-height-percent:0;mso-wrap-distance-left:236.9pt;mso-wrap-distance-top:0;mso-wrap-distance-right:5pt;mso-wrap-distance-bottom:40.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WaCvQIAALMFAAAOAAAAZHJzL2Uyb0RvYy54bWysVF2O0zAQfkfiDpbfs/lp2ibRpmi3aRDS&#10;8iMtHMBNnMYisYPtNl0QZ+EUPCFxhh6JsdN0u7tCQkAerIk9/ma+mc9z+WLfNmhHpWKCp9i/8DCi&#10;vBAl45sUf3ifOxFGShNekkZwmuI7qvCLxfNnl32X0EDUoimpRADCVdJ3Ka617hLXVUVNW6IuREc5&#10;HFZCtkTDr9y4pSQ9oLeNG3jezO2FLDspCqoU7GbDIV5Y/KqihX5bVYpq1KQYctN2lXZdm9VdXJJk&#10;I0lXs+KYBvmLLFrCOAQ9QWVEE7SV7AlUywoplKj0RSFaV1QVK6jlAGx87xGb25p01HKB4qjuVCb1&#10;/2CLN7t3ErEyxcEEI05a6NHh2+Hn4cfhO4ItqE/fqQTcbjtw1PtrsYc+W66quxHFR4W4WNaEb+iV&#10;lKKvKSkhP9/cdM+uDjjKgKz716KEOGSrhQXaV7I1xYNyIECHPt2dekP3GhWwOQkm8XwORwWcBTM/&#10;8r2pjUGS8XonlX5JRYuMkWIJzbfwZHejtEmHJKOLicZFzprGCqDhDzbAcdiB4HDVnJk0bD+/xF68&#10;ilZR6ITBbOWEXpY5V/kydGa5P59mk2y5zPyvJq4fJjUrS8pNmFFbfvhnvTuqfFDFSV1KNKw0cCYl&#10;JTfrZSPRjoC2c/sdC3Lm5j5MwxYBuDyi5Aehdx3ETj6L5k6Yh1MnnnuR4/nxdTzzwjjM8oeUbhin&#10;/04J9SmOp8F0UNNvuXn2e8qNJC3TMD0a1qY4OjmRxGhwxUvbWk1YM9hnpTDp35cC2j022irWiHSQ&#10;q96v98PjMNGNmteivAMJSwECAzHC5AOjFvIzRj1MkRSrT1siKUbNKw7PwIyc0ZCjsR4Nwgu4mmKN&#10;0WAu9TCatp1kmxqQx4d2BU8lZ1bE91kcHxhMBsvlOMXM6Dn/t173s3bxCwAA//8DAFBLAwQUAAYA&#10;CAAAACEAxpAcHd4AAAAKAQAADwAAAGRycy9kb3ducmV2LnhtbEyPMU/DMBCFdyT+g3VILKh1Ukra&#10;hDgVQrCwUVi6ufGRRNjnKHaT0F/PdYLt7t7Tu++Vu9lZMeIQOk8K0mUCAqn2pqNGwefH62ILIkRN&#10;RltPqOAHA+yq66tSF8ZP9I7jPjaCQygUWkEbY19IGeoWnQ5L3yOx9uUHpyOvQyPNoCcOd1aukiST&#10;TnfEH1rd43OL9ff+5BRk80t/95bjajrXdqTDOU0jpkrd3sxPjyAizvHPDBd8RoeKmY7+RCYIq2C9&#10;uWf0yMNDBoIN+XbN5Y6XwyYHWZXyf4XqFwAA//8DAFBLAQItABQABgAIAAAAIQC2gziS/gAAAOEB&#10;AAATAAAAAAAAAAAAAAAAAAAAAABbQ29udGVudF9UeXBlc10ueG1sUEsBAi0AFAAGAAgAAAAhADj9&#10;If/WAAAAlAEAAAsAAAAAAAAAAAAAAAAALwEAAF9yZWxzLy5yZWxzUEsBAi0AFAAGAAgAAAAhAI4N&#10;ZoK9AgAAswUAAA4AAAAAAAAAAAAAAAAALgIAAGRycy9lMm9Eb2MueG1sUEsBAi0AFAAGAAgAAAAh&#10;AMaQHB3eAAAACgEAAA8AAAAAAAAAAAAAAAAAFwUAAGRycy9kb3ducmV2LnhtbFBLBQYAAAAABAAE&#10;APMAAAAiBgAAAAA=&#10;" filled="f" stroked="f">
                <v:textbox style="mso-fit-shape-to-text:t" inset="0,0,0,0">
                  <w:txbxContent>
                    <w:p w:rsidR="00551B07" w:rsidRDefault="00551B07" w:rsidP="00551B07">
                      <w:pPr>
                        <w:pStyle w:val="37"/>
                        <w:shd w:val="clear" w:color="auto" w:fill="auto"/>
                        <w:spacing w:after="321" w:line="240" w:lineRule="exact"/>
                        <w:ind w:left="1580"/>
                        <w:jc w:val="left"/>
                      </w:pPr>
                      <w:r>
                        <w:rPr>
                          <w:rStyle w:val="3Exact"/>
                          <w:b/>
                          <w:bCs/>
                          <w:color w:val="000000"/>
                        </w:rPr>
                        <w:t>АРЕНДАТОР</w:t>
                      </w:r>
                    </w:p>
                    <w:p w:rsidR="00551B07" w:rsidRDefault="00551B07" w:rsidP="00551B07">
                      <w:pPr>
                        <w:pStyle w:val="211"/>
                        <w:shd w:val="clear" w:color="auto" w:fill="auto"/>
                        <w:spacing w:before="0" w:after="0" w:line="274" w:lineRule="exact"/>
                        <w:jc w:val="left"/>
                      </w:pPr>
                      <w:r>
                        <w:rPr>
                          <w:rStyle w:val="2Exact"/>
                          <w:color w:val="000000"/>
                        </w:rPr>
                        <w:t>Публичное акционерное общество «Межрегиональная распределительная сетевая компания Центра»</w:t>
                      </w:r>
                    </w:p>
                    <w:p w:rsidR="00551B07" w:rsidRDefault="00551B07" w:rsidP="00551B07">
                      <w:pPr>
                        <w:pStyle w:val="211"/>
                        <w:shd w:val="clear" w:color="auto" w:fill="auto"/>
                        <w:spacing w:before="0" w:after="0" w:line="274" w:lineRule="exact"/>
                        <w:jc w:val="left"/>
                      </w:pPr>
                      <w:r>
                        <w:rPr>
                          <w:rStyle w:val="2Exact"/>
                          <w:color w:val="000000"/>
                        </w:rPr>
                        <w:t>127018, Россия, г. Москва, ул. 2-я Ямская, д. 4 ИНН/КПП 6901067107/997450001 ОГРН 1046900099498,17/12/2004,</w:t>
                      </w:r>
                    </w:p>
                    <w:p w:rsidR="00551B07" w:rsidRDefault="00551B07" w:rsidP="00551B07">
                      <w:pPr>
                        <w:pStyle w:val="211"/>
                        <w:shd w:val="clear" w:color="auto" w:fill="auto"/>
                        <w:spacing w:before="0" w:after="0" w:line="274" w:lineRule="exact"/>
                        <w:jc w:val="left"/>
                      </w:pPr>
                      <w:r>
                        <w:rPr>
                          <w:rStyle w:val="2Exact"/>
                          <w:color w:val="000000"/>
                        </w:rPr>
                        <w:t>МИФНС №1 по Тверской области Филиал ПАО «МРСК Центра</w:t>
                      </w:r>
                      <w:proofErr w:type="gramStart"/>
                      <w:r>
                        <w:rPr>
                          <w:rStyle w:val="2Exact"/>
                          <w:color w:val="000000"/>
                        </w:rPr>
                        <w:t>»-</w:t>
                      </w:r>
                      <w:proofErr w:type="gramEnd"/>
                      <w:r>
                        <w:rPr>
                          <w:rStyle w:val="2Exact"/>
                          <w:color w:val="000000"/>
                        </w:rPr>
                        <w:t xml:space="preserve">«Воронежэнерго» 394033, г. Воронеж, ул. </w:t>
                      </w:r>
                      <w:proofErr w:type="spellStart"/>
                      <w:r>
                        <w:rPr>
                          <w:rStyle w:val="2Exact"/>
                          <w:color w:val="000000"/>
                        </w:rPr>
                        <w:t>Арзамасская</w:t>
                      </w:r>
                      <w:proofErr w:type="spellEnd"/>
                      <w:r>
                        <w:rPr>
                          <w:rStyle w:val="2Exact"/>
                          <w:color w:val="000000"/>
                        </w:rPr>
                        <w:t>, д. 2 ИНН/КПП 6901067107/366302001 Банковские реквизиты:</w:t>
                      </w:r>
                    </w:p>
                    <w:p w:rsidR="00551B07" w:rsidRDefault="00551B07" w:rsidP="00551B07">
                      <w:pPr>
                        <w:pStyle w:val="211"/>
                        <w:shd w:val="clear" w:color="auto" w:fill="auto"/>
                        <w:spacing w:before="0" w:after="0" w:line="274" w:lineRule="exact"/>
                        <w:jc w:val="left"/>
                      </w:pPr>
                      <w:proofErr w:type="gramStart"/>
                      <w:r>
                        <w:rPr>
                          <w:rStyle w:val="2Exact"/>
                          <w:color w:val="000000"/>
                        </w:rPr>
                        <w:t>р</w:t>
                      </w:r>
                      <w:proofErr w:type="gramEnd"/>
                      <w:r>
                        <w:rPr>
                          <w:rStyle w:val="2Exact"/>
                          <w:color w:val="000000"/>
                        </w:rPr>
                        <w:t>/с 40702810900250005153 в Филиале ПАО Банк ВТБ в г. Воронеже к/с 30101810100000000835 БИК 042007835</w:t>
                      </w:r>
                    </w:p>
                  </w:txbxContent>
                </v:textbox>
                <w10:wrap type="topAndBottom" anchorx="margin"/>
              </v:shape>
            </w:pict>
          </mc:Fallback>
        </mc:AlternateContent>
      </w:r>
      <w:r>
        <w:rPr>
          <w:noProof/>
        </w:rPr>
        <mc:AlternateContent>
          <mc:Choice Requires="wps">
            <w:drawing>
              <wp:anchor distT="0" distB="254000" distL="63500" distR="3514090" simplePos="0" relativeHeight="251663360" behindDoc="1" locked="0" layoutInCell="1" allowOverlap="1">
                <wp:simplePos x="0" y="0"/>
                <wp:positionH relativeFrom="margin">
                  <wp:posOffset>60960</wp:posOffset>
                </wp:positionH>
                <wp:positionV relativeFrom="paragraph">
                  <wp:posOffset>3840480</wp:posOffset>
                </wp:positionV>
                <wp:extent cx="2721610" cy="278765"/>
                <wp:effectExtent l="3175" t="0" r="0" b="0"/>
                <wp:wrapTopAndBottom/>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1610"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rsidP="00551B07">
                            <w:pPr>
                              <w:pStyle w:val="211"/>
                              <w:shd w:val="clear" w:color="auto" w:fill="auto"/>
                              <w:tabs>
                                <w:tab w:val="left" w:leader="underscore" w:pos="2294"/>
                              </w:tabs>
                              <w:spacing w:before="0" w:after="9" w:line="240" w:lineRule="exact"/>
                            </w:pPr>
                            <w:r>
                              <w:rPr>
                                <w:rStyle w:val="2Exact"/>
                                <w:color w:val="000000"/>
                              </w:rPr>
                              <w:tab/>
                              <w:t>М.В. Скрынникова</w:t>
                            </w:r>
                          </w:p>
                          <w:p w:rsidR="00551B07" w:rsidRDefault="00551B07" w:rsidP="00551B07">
                            <w:pPr>
                              <w:pStyle w:val="44"/>
                              <w:shd w:val="clear" w:color="auto" w:fill="auto"/>
                              <w:spacing w:before="0" w:line="190" w:lineRule="exact"/>
                            </w:pPr>
                            <w:r>
                              <w:rPr>
                                <w:rStyle w:val="4Exact"/>
                                <w:b/>
                                <w:bCs/>
                                <w:color w:val="000000"/>
                              </w:rPr>
                              <w:t>(фамилия, имя, отчество, подпись, печать)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22" o:spid="_x0000_s1029" type="#_x0000_t202" style="position:absolute;left:0;text-align:left;margin-left:4.8pt;margin-top:302.4pt;width:214.3pt;height:21.95pt;z-index:-251653120;visibility:visible;mso-wrap-style:square;mso-width-percent:0;mso-height-percent:0;mso-wrap-distance-left:5pt;mso-wrap-distance-top:0;mso-wrap-distance-right:276.7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gMvvgIAALIFAAAOAAAAZHJzL2Uyb0RvYy54bWysVEtu2zAQ3RfoHQjuFX0i25IQOUgsqyiQ&#10;foC0B6AlyiIqkSpJW06DnqWn6KpAz+AjdUhZjpOgQNFWC2JEDt/Mm3mci8td26AtlYoJnmL/zMOI&#10;8kKUjK9T/PFD7kQYKU14SRrBaYrvqMKX85cvLvouoYGoRVNSiQCEq6TvUlxr3SWuq4qatkSdiY5y&#10;OKyEbImGX7l2S0l6QG8bN/C8qdsLWXZSFFQp2M2GQzy3+FVFC/2uqhTVqEkx5KbtKu26Mqs7vyDJ&#10;WpKuZsUhDfIXWbSEcQh6hMqIJmgj2TOolhVSKFHps0K0rqgqVlDLAdj43hM2tzXpqOUCxVHdsUzq&#10;/8EWb7fvJWJlioMAI05a6NH+2/7n/sf+O4ItqE/fqQTcbjtw1LtrsYM+W66quxHFJ4W4WNSEr+mV&#10;lKKvKSkhP9/cdE+uDjjKgKz6N6KEOGSjhQXaVbI1xYNyIECHPt0de0N3GhWwGcwCf+rDUQFnwSya&#10;TSc2BEnG251U+hUVLTJGiiX03qKT7Y3SJhuSjC4mGBc5axrb/4Y/2gDHYQdiw1VzZrKw7byPvXgZ&#10;LaPQCYPp0gm9LHOu8kXoTHN/NsnOs8Ui87+auH6Y1KwsKTdhRmn54Z+17iDyQRRHcSnRsNLAmZSU&#10;XK8WjURbAtLO7XcoyImb+zgNWwTg8oSSH4TedRA7+TSaOWEeTpx45kWO58fX8dQL4zDLH1O6YZz+&#10;OyXUpzieBJNBTL/l5tnvOTeStEzD8GhYm+Lo6EQSI8ElL21rNWHNYJ+UwqT/UApo99hoK1ij0UGt&#10;erfa2bdxbqIbMa9EeQcKlgIEBlqEwQdGLeQXjHoYIilWnzdEUoya1xxegZk4oyFHYzUahBdwNcUa&#10;o8Fc6GEybTrJ1jUgj+/sCl5KzqyIH7I4vC8YDJbLYYiZyXP6b70eRu38FwAAAP//AwBQSwMEFAAG&#10;AAgAAAAhAB9iGxzdAAAACQEAAA8AAABkcnMvZG93bnJldi54bWxMj0FPhDAQhe8m/odmTLwYt4AE&#10;WaRsjNGLN1cv3rp0BGI7JbQLuL/e8eQe572Xb96rd6uzYsYpDJ4UpJsEBFLrzUCdgo/3l9sSRIia&#10;jLaeUMEPBtg1lxe1roxf6A3nfewEQyhUWkEf41hJGdoenQ4bPyKx9+UnpyOfUyfNpBeGOyuzJCmk&#10;0wPxh16P+NRj+70/OgXF+jzevG4xW06tnenzlKYRU6Wur9bHBxAR1/gfhr/6XB0a7nTwRzJBWAXb&#10;goOMSnJewH5+V2YgDqzk5T3IppbnC5pfAAAA//8DAFBLAQItABQABgAIAAAAIQC2gziS/gAAAOEB&#10;AAATAAAAAAAAAAAAAAAAAAAAAABbQ29udGVudF9UeXBlc10ueG1sUEsBAi0AFAAGAAgAAAAhADj9&#10;If/WAAAAlAEAAAsAAAAAAAAAAAAAAAAALwEAAF9yZWxzLy5yZWxzUEsBAi0AFAAGAAgAAAAhAFK+&#10;Ay++AgAAsgUAAA4AAAAAAAAAAAAAAAAALgIAAGRycy9lMm9Eb2MueG1sUEsBAi0AFAAGAAgAAAAh&#10;AB9iGxzdAAAACQEAAA8AAAAAAAAAAAAAAAAAGAUAAGRycy9kb3ducmV2LnhtbFBLBQYAAAAABAAE&#10;APMAAAAiBgAAAAA=&#10;" filled="f" stroked="f">
                <v:textbox style="mso-fit-shape-to-text:t" inset="0,0,0,0">
                  <w:txbxContent>
                    <w:p w:rsidR="00551B07" w:rsidRDefault="00551B07" w:rsidP="00551B07">
                      <w:pPr>
                        <w:pStyle w:val="211"/>
                        <w:shd w:val="clear" w:color="auto" w:fill="auto"/>
                        <w:tabs>
                          <w:tab w:val="left" w:leader="underscore" w:pos="2294"/>
                        </w:tabs>
                        <w:spacing w:before="0" w:after="9" w:line="240" w:lineRule="exact"/>
                      </w:pPr>
                      <w:r>
                        <w:rPr>
                          <w:rStyle w:val="2Exact"/>
                          <w:color w:val="000000"/>
                        </w:rPr>
                        <w:tab/>
                        <w:t>М.В. Скрынникова</w:t>
                      </w:r>
                    </w:p>
                    <w:p w:rsidR="00551B07" w:rsidRDefault="00551B07" w:rsidP="00551B07">
                      <w:pPr>
                        <w:pStyle w:val="44"/>
                        <w:shd w:val="clear" w:color="auto" w:fill="auto"/>
                        <w:spacing w:before="0" w:line="190" w:lineRule="exact"/>
                      </w:pPr>
                      <w:r>
                        <w:rPr>
                          <w:rStyle w:val="4Exact"/>
                          <w:b/>
                          <w:bCs/>
                          <w:color w:val="000000"/>
                        </w:rPr>
                        <w:t>(фамилия, имя, отчество, подпись, печать)</w:t>
                      </w:r>
                    </w:p>
                  </w:txbxContent>
                </v:textbox>
                <w10:wrap type="topAndBottom" anchorx="margin"/>
              </v:shape>
            </w:pict>
          </mc:Fallback>
        </mc:AlternateContent>
      </w:r>
      <w:r>
        <w:rPr>
          <w:noProof/>
        </w:rPr>
        <mc:AlternateContent>
          <mc:Choice Requires="wps">
            <w:drawing>
              <wp:anchor distT="0" distB="266065" distL="3108960" distR="652145" simplePos="0" relativeHeight="251664384" behindDoc="1" locked="0" layoutInCell="1" allowOverlap="1">
                <wp:simplePos x="0" y="0"/>
                <wp:positionH relativeFrom="margin">
                  <wp:posOffset>3108960</wp:posOffset>
                </wp:positionH>
                <wp:positionV relativeFrom="paragraph">
                  <wp:posOffset>3825240</wp:posOffset>
                </wp:positionV>
                <wp:extent cx="2536190" cy="278765"/>
                <wp:effectExtent l="3175" t="1270" r="3810" b="0"/>
                <wp:wrapTopAndBottom/>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6190"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rsidP="00551B07">
                            <w:pPr>
                              <w:pStyle w:val="211"/>
                              <w:shd w:val="clear" w:color="auto" w:fill="auto"/>
                              <w:tabs>
                                <w:tab w:val="left" w:leader="underscore" w:pos="2304"/>
                              </w:tabs>
                              <w:spacing w:before="0" w:after="9" w:line="240" w:lineRule="exact"/>
                            </w:pPr>
                            <w:r>
                              <w:rPr>
                                <w:rStyle w:val="2Exact"/>
                                <w:color w:val="000000"/>
                              </w:rPr>
                              <w:tab/>
                              <w:t>И.П. Клейменов</w:t>
                            </w:r>
                          </w:p>
                          <w:p w:rsidR="00551B07" w:rsidRDefault="00551B07" w:rsidP="00551B07">
                            <w:pPr>
                              <w:pStyle w:val="44"/>
                              <w:shd w:val="clear" w:color="auto" w:fill="auto"/>
                              <w:spacing w:before="0" w:line="190" w:lineRule="exact"/>
                            </w:pPr>
                            <w:r>
                              <w:rPr>
                                <w:rStyle w:val="4Exact"/>
                                <w:b/>
                                <w:bCs/>
                                <w:color w:val="000000"/>
                              </w:rPr>
                              <w:t>(фамилия, имя, отчество, подпись, печать)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21" o:spid="_x0000_s1030" type="#_x0000_t202" style="position:absolute;left:0;text-align:left;margin-left:244.8pt;margin-top:301.2pt;width:199.7pt;height:21.95pt;z-index:-251652096;visibility:visible;mso-wrap-style:square;mso-width-percent:0;mso-height-percent:0;mso-wrap-distance-left:244.8pt;mso-wrap-distance-top:0;mso-wrap-distance-right:51.35pt;mso-wrap-distance-bottom:20.9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GJFvgIAALIFAAAOAAAAZHJzL2Uyb0RvYy54bWysVEtu2zAQ3RfoHQjuFX0i25IQOUgsqyiQ&#10;foC0B6AlyiIqkSpJW06DnqWn6KpAz+AjdUhZjpOgQNFWC2FIDh/nzbyZi8td26AtlYoJnmL/zMOI&#10;8kKUjK9T/PFD7kQYKU14SRrBaYrvqMKX85cvLvouoYGoRVNSiQCEq6TvUlxr3SWuq4qatkSdiY5y&#10;OKyEbImGpVy7pSQ9oLeNG3je1O2FLDspCqoU7GbDIZ5b/KqihX5XVYpq1KQYYtP2L+1/Zf7u/IIk&#10;a0m6mhWHMMhfRNESxuHRI1RGNEEbyZ5BtayQQolKnxWidUVVsYJaDsDG956wua1JRy0XSI7qjmlS&#10;/w+2eLt9LxErUxz4GHHSQo323/Y/9z/23xFsQX76TiXgdtuBo95dix3U2XJV3Y0oPinExaImfE2v&#10;pBR9TUkJ8dmb7snVAUcZkFX/RpTwDtloYYF2lWxN8iAdCNChTnfH2tCdRgVsBpPzqR/DUQFnwSya&#10;TScmOJck4+1OKv2KihYZI8USam/RyfZG6cF1dDGPcZGzprH1b/ijDcAcduBtuGrOTBS2nPexFy+j&#10;ZRQ6YTBdOqGXZc5Vvgidae7PJtl5tlhk/lfzrh8mNStLys0zo7T88M9KdxD5IIqjuJRoWGngTEhK&#10;rleLRqItAWnn9jsk5MTNfRyGzRdweULJD0LvOoidfBrNnDAPJ0488yLH8+PreOqFcZjljyndME7/&#10;nRLqUxxPgskgpt9y8+z3nBtJWqZheDSsTXF0dCKJkeCSl7a0mrBmsE9SYcJ/SAWUeyy0FazR6KBW&#10;vVvtbG+EYx+sRHkHCpYCBAZahMEHRi3kF4x6GCIpVp83RFKMmtccusBMnNGQo7EaDcILuJpijdFg&#10;LvQwmTadZOsakMc+u4JOyZkVsWmpIQpgYBYwGCyXwxAzk+d0bb0eRu38FwAAAP//AwBQSwMEFAAG&#10;AAgAAAAhAPfjxoHdAAAACwEAAA8AAABkcnMvZG93bnJldi54bWxMj8FOhDAQhu8mvkMzJl6MW0BC&#10;ACkbY/TizdWLty4dgdhOCe0C7tM7nvQ4M3+++f5mvzkrFpzD6ElBuktAIHXejNQreH97vi1BhKjJ&#10;aOsJFXxjgH17edHo2viVXnE5xF4whEKtFQwxTrWUoRvQ6bDzExLfPv3sdORx7qWZ9cpwZ2WWJIV0&#10;eiT+MOgJHwfsvg4np6DYnqablwqz9dzZhT7OaRoxVer6anu4BxFxi39h+NVndWjZ6ehPZIKwCvKy&#10;KjjKsCTLQXCiLCtud+RNXtyBbBv5v0P7AwAA//8DAFBLAQItABQABgAIAAAAIQC2gziS/gAAAOEB&#10;AAATAAAAAAAAAAAAAAAAAAAAAABbQ29udGVudF9UeXBlc10ueG1sUEsBAi0AFAAGAAgAAAAhADj9&#10;If/WAAAAlAEAAAsAAAAAAAAAAAAAAAAALwEAAF9yZWxzLy5yZWxzUEsBAi0AFAAGAAgAAAAhAFIM&#10;YkW+AgAAsgUAAA4AAAAAAAAAAAAAAAAALgIAAGRycy9lMm9Eb2MueG1sUEsBAi0AFAAGAAgAAAAh&#10;APfjxoHdAAAACwEAAA8AAAAAAAAAAAAAAAAAGAUAAGRycy9kb3ducmV2LnhtbFBLBQYAAAAABAAE&#10;APMAAAAiBgAAAAA=&#10;" filled="f" stroked="f">
                <v:textbox style="mso-fit-shape-to-text:t" inset="0,0,0,0">
                  <w:txbxContent>
                    <w:p w:rsidR="00551B07" w:rsidRDefault="00551B07" w:rsidP="00551B07">
                      <w:pPr>
                        <w:pStyle w:val="211"/>
                        <w:shd w:val="clear" w:color="auto" w:fill="auto"/>
                        <w:tabs>
                          <w:tab w:val="left" w:leader="underscore" w:pos="2304"/>
                        </w:tabs>
                        <w:spacing w:before="0" w:after="9" w:line="240" w:lineRule="exact"/>
                      </w:pPr>
                      <w:r>
                        <w:rPr>
                          <w:rStyle w:val="2Exact"/>
                          <w:color w:val="000000"/>
                        </w:rPr>
                        <w:tab/>
                        <w:t>И.П. Клейменов</w:t>
                      </w:r>
                    </w:p>
                    <w:p w:rsidR="00551B07" w:rsidRDefault="00551B07" w:rsidP="00551B07">
                      <w:pPr>
                        <w:pStyle w:val="44"/>
                        <w:shd w:val="clear" w:color="auto" w:fill="auto"/>
                        <w:spacing w:before="0" w:line="190" w:lineRule="exact"/>
                      </w:pPr>
                      <w:r>
                        <w:rPr>
                          <w:rStyle w:val="4Exact"/>
                          <w:b/>
                          <w:bCs/>
                          <w:color w:val="000000"/>
                        </w:rPr>
                        <w:t>(фамилия, имя, отчество, подпись, печать)</w:t>
                      </w:r>
                    </w:p>
                  </w:txbxContent>
                </v:textbox>
                <w10:wrap type="topAndBottom" anchorx="margin"/>
              </v:shape>
            </w:pict>
          </mc:Fallback>
        </mc:AlternateContent>
      </w:r>
      <w:r>
        <w:rPr>
          <w:rStyle w:val="26"/>
          <w:color w:val="000000"/>
        </w:rPr>
        <w:t>Реквизиты и подписи сторон</w:t>
      </w:r>
    </w:p>
    <w:p w:rsidR="00551B07" w:rsidRDefault="00551B07" w:rsidP="00551B07">
      <w:pPr>
        <w:pStyle w:val="37"/>
        <w:shd w:val="clear" w:color="auto" w:fill="auto"/>
        <w:spacing w:after="0" w:line="240" w:lineRule="exact"/>
        <w:ind w:left="20"/>
      </w:pPr>
      <w:r>
        <w:rPr>
          <w:rStyle w:val="32pt"/>
          <w:b/>
          <w:bCs/>
          <w:color w:val="000000"/>
        </w:rPr>
        <w:lastRenderedPageBreak/>
        <w:t>СХЕМА</w:t>
      </w:r>
    </w:p>
    <w:p w:rsidR="00551B07" w:rsidRDefault="00551B07" w:rsidP="00677DED">
      <w:pPr>
        <w:pStyle w:val="211"/>
        <w:shd w:val="clear" w:color="auto" w:fill="auto"/>
        <w:spacing w:before="0" w:after="0" w:line="538" w:lineRule="exact"/>
        <w:ind w:right="2680" w:firstLine="2640"/>
        <w:jc w:val="left"/>
      </w:pPr>
      <w:r>
        <w:rPr>
          <w:rStyle w:val="26"/>
          <w:color w:val="000000"/>
        </w:rPr>
        <w:t>расположения и границы лесного участка Субъект Российской Федерации: Воронежская область</w:t>
      </w:r>
    </w:p>
    <w:p w:rsidR="00551B07" w:rsidRDefault="00551B07" w:rsidP="00677DED">
      <w:pPr>
        <w:pStyle w:val="211"/>
        <w:shd w:val="clear" w:color="auto" w:fill="auto"/>
        <w:spacing w:before="0" w:after="0" w:line="312" w:lineRule="exact"/>
        <w:jc w:val="left"/>
      </w:pPr>
      <w:r>
        <w:rPr>
          <w:rStyle w:val="26"/>
          <w:color w:val="000000"/>
        </w:rPr>
        <w:t xml:space="preserve">Лесничество: Семилукское лесничество, </w:t>
      </w:r>
      <w:proofErr w:type="spellStart"/>
      <w:r>
        <w:rPr>
          <w:rStyle w:val="26"/>
          <w:color w:val="000000"/>
        </w:rPr>
        <w:t>Подгоренское</w:t>
      </w:r>
      <w:proofErr w:type="spellEnd"/>
      <w:r>
        <w:rPr>
          <w:rStyle w:val="26"/>
          <w:color w:val="000000"/>
        </w:rPr>
        <w:t xml:space="preserve"> участковое лесничество, урочище «Задонское шоссе», квартал 143, южная часть выдела 17, северная часть выдела 29, северная часть выдела 42.</w:t>
      </w:r>
    </w:p>
    <w:p w:rsidR="00551B07" w:rsidRDefault="00551B07" w:rsidP="00677DED">
      <w:pPr>
        <w:pStyle w:val="211"/>
        <w:shd w:val="clear" w:color="auto" w:fill="auto"/>
        <w:spacing w:before="0" w:after="0" w:line="312" w:lineRule="exact"/>
        <w:jc w:val="left"/>
      </w:pPr>
      <w:r>
        <w:rPr>
          <w:rStyle w:val="26"/>
          <w:color w:val="000000"/>
        </w:rPr>
        <w:t>Масштаб: 1:10 000.</w:t>
      </w:r>
    </w:p>
    <w:p w:rsidR="00551B07" w:rsidRDefault="00551B07" w:rsidP="00677DED">
      <w:pPr>
        <w:pStyle w:val="211"/>
        <w:shd w:val="clear" w:color="auto" w:fill="auto"/>
        <w:spacing w:before="0" w:after="0" w:line="312" w:lineRule="exact"/>
        <w:ind w:right="5620"/>
        <w:jc w:val="left"/>
      </w:pPr>
      <w:r>
        <w:rPr>
          <w:rStyle w:val="26"/>
          <w:color w:val="000000"/>
        </w:rPr>
        <w:t xml:space="preserve">Кадастровый номер: 36:34:0203008:8966 Площадь лесного участка: 9000 </w:t>
      </w:r>
      <w:proofErr w:type="spellStart"/>
      <w:r>
        <w:rPr>
          <w:rStyle w:val="26"/>
          <w:color w:val="000000"/>
        </w:rPr>
        <w:t>кв.м</w:t>
      </w:r>
      <w:proofErr w:type="spellEnd"/>
      <w:r>
        <w:rPr>
          <w:rStyle w:val="26"/>
          <w:color w:val="000000"/>
        </w:rPr>
        <w:t>.</w:t>
      </w:r>
    </w:p>
    <w:p w:rsidR="00551B07" w:rsidRDefault="00551B07" w:rsidP="00677DED">
      <w:pPr>
        <w:pStyle w:val="211"/>
        <w:shd w:val="clear" w:color="auto" w:fill="auto"/>
        <w:spacing w:before="0" w:after="0" w:line="240" w:lineRule="exact"/>
        <w:jc w:val="left"/>
        <w:sectPr w:rsidR="00551B07">
          <w:headerReference w:type="default" r:id="rId20"/>
          <w:headerReference w:type="first" r:id="rId21"/>
          <w:footerReference w:type="first" r:id="rId22"/>
          <w:pgSz w:w="11900" w:h="16840"/>
          <w:pgMar w:top="1715" w:right="776" w:bottom="1766" w:left="1207" w:header="0" w:footer="3" w:gutter="0"/>
          <w:pgNumType w:start="1"/>
          <w:cols w:space="720"/>
          <w:noEndnote/>
          <w:titlePg/>
          <w:docGrid w:linePitch="360"/>
        </w:sectPr>
      </w:pPr>
      <w:r>
        <w:rPr>
          <w:rStyle w:val="26"/>
          <w:color w:val="000000"/>
        </w:rPr>
        <w:t xml:space="preserve">Условные обозначения: </w:t>
      </w:r>
      <w:r>
        <w:rPr>
          <w:rStyle w:val="26"/>
          <w:color w:val="000000"/>
          <w:lang w:val="en-US" w:eastAsia="en-US"/>
        </w:rPr>
        <w:t>I</w:t>
      </w:r>
      <w:r w:rsidRPr="00CD40F5">
        <w:rPr>
          <w:rStyle w:val="26"/>
          <w:color w:val="000000"/>
          <w:lang w:eastAsia="en-US"/>
        </w:rPr>
        <w:t xml:space="preserve"> </w:t>
      </w:r>
      <w:r>
        <w:rPr>
          <w:rStyle w:val="26"/>
          <w:color w:val="000000"/>
        </w:rPr>
        <w:t>I - арендуемый лесной участок</w:t>
      </w:r>
    </w:p>
    <w:p w:rsidR="00551B07" w:rsidRDefault="00551B07" w:rsidP="00677DED">
      <w:pPr>
        <w:spacing w:line="240" w:lineRule="exact"/>
        <w:rPr>
          <w:sz w:val="19"/>
          <w:szCs w:val="19"/>
        </w:rPr>
      </w:pPr>
    </w:p>
    <w:p w:rsidR="00551B07" w:rsidRDefault="00551B07" w:rsidP="00551B07">
      <w:pPr>
        <w:spacing w:before="48" w:after="48" w:line="240" w:lineRule="exact"/>
        <w:rPr>
          <w:sz w:val="19"/>
          <w:szCs w:val="19"/>
        </w:rPr>
      </w:pPr>
    </w:p>
    <w:p w:rsidR="00551B07" w:rsidRDefault="00551B07" w:rsidP="00551B07">
      <w:pPr>
        <w:rPr>
          <w:sz w:val="2"/>
          <w:szCs w:val="2"/>
        </w:rPr>
        <w:sectPr w:rsidR="00551B07">
          <w:type w:val="continuous"/>
          <w:pgSz w:w="11900" w:h="16840"/>
          <w:pgMar w:top="1512" w:right="0" w:bottom="2321" w:left="0" w:header="0" w:footer="3" w:gutter="0"/>
          <w:cols w:space="720"/>
          <w:noEndnote/>
          <w:docGrid w:linePitch="360"/>
        </w:sectPr>
      </w:pPr>
    </w:p>
    <w:p w:rsidR="00551B07" w:rsidRDefault="00551B07" w:rsidP="00551B07">
      <w:pPr>
        <w:spacing w:line="360" w:lineRule="exact"/>
      </w:pPr>
      <w:r>
        <w:rPr>
          <w:noProof/>
        </w:rPr>
        <w:lastRenderedPageBreak/>
        <w:drawing>
          <wp:anchor distT="0" distB="0" distL="63500" distR="63500" simplePos="0" relativeHeight="251665408" behindDoc="1" locked="0" layoutInCell="1" allowOverlap="1">
            <wp:simplePos x="0" y="0"/>
            <wp:positionH relativeFrom="margin">
              <wp:posOffset>1791970</wp:posOffset>
            </wp:positionH>
            <wp:positionV relativeFrom="paragraph">
              <wp:posOffset>0</wp:posOffset>
            </wp:positionV>
            <wp:extent cx="3590290" cy="3432175"/>
            <wp:effectExtent l="0" t="0" r="0" b="0"/>
            <wp:wrapNone/>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590290" cy="3432175"/>
                    </a:xfrm>
                    <a:prstGeom prst="rect">
                      <a:avLst/>
                    </a:prstGeom>
                    <a:noFill/>
                  </pic:spPr>
                </pic:pic>
              </a:graphicData>
            </a:graphic>
            <wp14:sizeRelH relativeFrom="page">
              <wp14:pctWidth>0</wp14:pctWidth>
            </wp14:sizeRelH>
            <wp14:sizeRelV relativeFrom="page">
              <wp14:pctHeight>0</wp14:pctHeight>
            </wp14:sizeRelV>
          </wp:anchor>
        </w:drawing>
      </w: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712" w:lineRule="exact"/>
      </w:pPr>
    </w:p>
    <w:p w:rsidR="00551B07" w:rsidRDefault="00551B07" w:rsidP="00551B07">
      <w:pPr>
        <w:rPr>
          <w:sz w:val="2"/>
          <w:szCs w:val="2"/>
        </w:rPr>
        <w:sectPr w:rsidR="00551B07">
          <w:type w:val="continuous"/>
          <w:pgSz w:w="11900" w:h="16840"/>
          <w:pgMar w:top="1512" w:right="776" w:bottom="2321" w:left="1207" w:header="0" w:footer="3" w:gutter="0"/>
          <w:cols w:space="720"/>
          <w:noEndnote/>
          <w:docGrid w:linePitch="360"/>
        </w:sectPr>
      </w:pPr>
    </w:p>
    <w:p w:rsidR="00551B07" w:rsidRDefault="00551B07" w:rsidP="00551B07">
      <w:pPr>
        <w:spacing w:line="240" w:lineRule="exact"/>
        <w:rPr>
          <w:sz w:val="19"/>
          <w:szCs w:val="19"/>
        </w:rPr>
      </w:pPr>
    </w:p>
    <w:p w:rsidR="00551B07" w:rsidRDefault="00551B07" w:rsidP="00551B07">
      <w:pPr>
        <w:spacing w:line="240" w:lineRule="exact"/>
        <w:rPr>
          <w:sz w:val="19"/>
          <w:szCs w:val="19"/>
        </w:rPr>
      </w:pPr>
    </w:p>
    <w:p w:rsidR="00551B07" w:rsidRDefault="00551B07" w:rsidP="00551B07">
      <w:pPr>
        <w:spacing w:line="240" w:lineRule="exact"/>
        <w:rPr>
          <w:sz w:val="19"/>
          <w:szCs w:val="19"/>
        </w:rPr>
      </w:pPr>
    </w:p>
    <w:p w:rsidR="00551B07" w:rsidRDefault="00551B07" w:rsidP="00551B07">
      <w:pPr>
        <w:spacing w:line="240" w:lineRule="exact"/>
        <w:rPr>
          <w:sz w:val="19"/>
          <w:szCs w:val="19"/>
        </w:rPr>
      </w:pPr>
    </w:p>
    <w:p w:rsidR="00551B07" w:rsidRDefault="00551B07" w:rsidP="00551B07">
      <w:pPr>
        <w:spacing w:line="240" w:lineRule="exact"/>
        <w:rPr>
          <w:sz w:val="19"/>
          <w:szCs w:val="19"/>
        </w:rPr>
      </w:pPr>
    </w:p>
    <w:p w:rsidR="00551B07" w:rsidRDefault="00551B07" w:rsidP="00551B07">
      <w:pPr>
        <w:spacing w:before="39" w:after="39" w:line="240" w:lineRule="exact"/>
        <w:rPr>
          <w:sz w:val="19"/>
          <w:szCs w:val="19"/>
        </w:rPr>
      </w:pPr>
    </w:p>
    <w:p w:rsidR="00551B07" w:rsidRDefault="00551B07" w:rsidP="00551B07">
      <w:pPr>
        <w:rPr>
          <w:sz w:val="2"/>
          <w:szCs w:val="2"/>
        </w:rPr>
        <w:sectPr w:rsidR="00551B07">
          <w:type w:val="continuous"/>
          <w:pgSz w:w="11900" w:h="16840"/>
          <w:pgMar w:top="1715" w:right="0" w:bottom="1715" w:left="0" w:header="0" w:footer="3" w:gutter="0"/>
          <w:cols w:space="720"/>
          <w:noEndnote/>
          <w:docGrid w:linePitch="360"/>
        </w:sectPr>
      </w:pPr>
    </w:p>
    <w:p w:rsidR="00551B07" w:rsidRDefault="00551B07" w:rsidP="00551B07">
      <w:pPr>
        <w:pStyle w:val="211"/>
        <w:shd w:val="clear" w:color="auto" w:fill="auto"/>
        <w:spacing w:before="0" w:after="1318" w:line="240" w:lineRule="exact"/>
        <w:ind w:left="960"/>
        <w:jc w:val="left"/>
      </w:pPr>
      <w:r>
        <w:rPr>
          <w:noProof/>
        </w:rPr>
        <w:lastRenderedPageBreak/>
        <mc:AlternateContent>
          <mc:Choice Requires="wps">
            <w:drawing>
              <wp:anchor distT="0" distB="0" distL="63500" distR="63500" simplePos="0" relativeHeight="251666432" behindDoc="1" locked="0" layoutInCell="1" allowOverlap="1">
                <wp:simplePos x="0" y="0"/>
                <wp:positionH relativeFrom="margin">
                  <wp:posOffset>4148455</wp:posOffset>
                </wp:positionH>
                <wp:positionV relativeFrom="paragraph">
                  <wp:posOffset>-15240</wp:posOffset>
                </wp:positionV>
                <wp:extent cx="740410" cy="152400"/>
                <wp:effectExtent l="0" t="3175" r="2540" b="0"/>
                <wp:wrapSquare wrapText="left"/>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4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Pr="00677DED" w:rsidRDefault="00551B07" w:rsidP="00551B07">
                            <w:pPr>
                              <w:pStyle w:val="211"/>
                              <w:shd w:val="clear" w:color="auto" w:fill="auto"/>
                              <w:spacing w:before="0" w:after="0" w:line="240" w:lineRule="exact"/>
                              <w:jc w:val="left"/>
                              <w:rPr>
                                <w:sz w:val="20"/>
                                <w:szCs w:val="20"/>
                              </w:rPr>
                            </w:pPr>
                            <w:r w:rsidRPr="00677DED">
                              <w:rPr>
                                <w:rStyle w:val="2Exact"/>
                                <w:color w:val="000000"/>
                                <w:sz w:val="20"/>
                                <w:szCs w:val="20"/>
                              </w:rPr>
                              <w:t>Арендатор</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19" o:spid="_x0000_s1031" type="#_x0000_t202" style="position:absolute;left:0;text-align:left;margin-left:326.65pt;margin-top:-1.2pt;width:58.3pt;height:12pt;z-index:-25165004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0TtvAIAALEFAAAOAAAAZHJzL2Uyb0RvYy54bWysVNuO0zAQfUfiHyy/Z5OU9JJoU7TbNAhp&#10;uUgLH+AmTmPh2MF2myyIb+EreELiG/pJjJ2m3csLAvJgTTzjM7czc/mybzjaU6WZFCkOLwKMqChk&#10;ycQ2xR8/5N4CI22IKAmXgqb4jmr8cvn82WXXJnQia8lLqhCACJ10bYprY9rE93VR04boC9lSAcpK&#10;qoYY+FVbv1SkA/SG+5MgmPmdVGWrZEG1httsUOKlw68qWph3VaWpQTzFEJtxp3Lnxp7+8pIkW0Xa&#10;mhXHMMhfRNEQJsDpCSojhqCdYk+gGlYoqWVlLgrZ+LKqWEFdDpBNGDzK5rYmLXW5QHF0eyqT/n+w&#10;xdv9e4VYCb2LMRKkgR4dvh9+HX4efiC4gvp0rU7A7LYFQ9Nfyx5sXa66vZHFJ42EXNVEbOmVUrKr&#10;KSkhvtC+9O89HXC0Bdl0b2QJfsjOSAfUV6qxxYNyIECHPt2dekN7gwq4nEdBFIKmAFU4nUSB651P&#10;kvFxq7R5RWWDrJBiBa134GR/o40NhiSjifUlZM44d+3n4sEFGA434BqeWp0NwnXzaxzE68V6EXnR&#10;ZLb2oiDLvKt8FXmzPJxPsxfZapWF36zfMEpqVpZUWDcjs8Lozzp35PjAiRO3tOSstHA2JK22mxVX&#10;aE+A2bn7XMlBczbzH4bhigC5PEophGpeT2Ivny3mXpRHUy+eBwsvCOPreBZEcZTlD1O6YYL+e0qo&#10;S3E8nUwHLp2DfpRb4L6nuZGkYQZ2B2dNihcnI5JYBq5F6VprCOODfK8UNvxzKaDdY6MdXy1FB7Ka&#10;ftO70ZiOY7CR5R0QWEkgGHAR9h4ItVRfMOpgh6RYf94RRTHirwUMgV04o6BGYTMKRBTwNMUGo0Fc&#10;mWEx7VrFtjUgj2N2BYOSM0diO1FDFMfxgr3gcjnuMLt47v87q/OmXf4GAAD//wMAUEsDBBQABgAI&#10;AAAAIQAb0p5v3QAAAAkBAAAPAAAAZHJzL2Rvd25yZXYueG1sTI+xTsMwEEB3JP7BOiQW1DpJISUh&#10;ToUQLGwUlm5ufCQR9jmK3ST06zkmGE/39O5dtVucFROOofekIF0nIJAab3pqFXy8v6zuQYSoyWjr&#10;CRV8Y4BdfXlR6dL4md5w2sdWsIRCqRV0MQ6llKHp0Omw9gMS7z796HTkcWylGfXMcmdlliS5dLon&#10;vtDpAZ86bL72J6cgX56Hm9cCs/nc2IkO5zSNmCp1fbU8PoCIuMQ/GH7zOR1qbjr6E5kgLDvuNhtG&#10;FayyWxAMbPOiAHFUkKU5yLqS/z+ofwAAAP//AwBQSwECLQAUAAYACAAAACEAtoM4kv4AAADhAQAA&#10;EwAAAAAAAAAAAAAAAAAAAAAAW0NvbnRlbnRfVHlwZXNdLnhtbFBLAQItABQABgAIAAAAIQA4/SH/&#10;1gAAAJQBAAALAAAAAAAAAAAAAAAAAC8BAABfcmVscy8ucmVsc1BLAQItABQABgAIAAAAIQD3L0Tt&#10;vAIAALEFAAAOAAAAAAAAAAAAAAAAAC4CAABkcnMvZTJvRG9jLnhtbFBLAQItABQABgAIAAAAIQAb&#10;0p5v3QAAAAkBAAAPAAAAAAAAAAAAAAAAABYFAABkcnMvZG93bnJldi54bWxQSwUGAAAAAAQABADz&#10;AAAAIAYAAAAA&#10;" filled="f" stroked="f">
                <v:textbox style="mso-fit-shape-to-text:t" inset="0,0,0,0">
                  <w:txbxContent>
                    <w:p w:rsidR="00551B07" w:rsidRPr="00677DED" w:rsidRDefault="00551B07" w:rsidP="00551B07">
                      <w:pPr>
                        <w:pStyle w:val="211"/>
                        <w:shd w:val="clear" w:color="auto" w:fill="auto"/>
                        <w:spacing w:before="0" w:after="0" w:line="240" w:lineRule="exact"/>
                        <w:jc w:val="left"/>
                        <w:rPr>
                          <w:sz w:val="20"/>
                          <w:szCs w:val="20"/>
                        </w:rPr>
                      </w:pPr>
                      <w:r w:rsidRPr="00677DED">
                        <w:rPr>
                          <w:rStyle w:val="2Exact"/>
                          <w:color w:val="000000"/>
                          <w:sz w:val="20"/>
                          <w:szCs w:val="20"/>
                        </w:rPr>
                        <w:t>Арендатор</w:t>
                      </w:r>
                    </w:p>
                  </w:txbxContent>
                </v:textbox>
                <w10:wrap type="square" side="left" anchorx="margin"/>
              </v:shape>
            </w:pict>
          </mc:Fallback>
        </mc:AlternateContent>
      </w:r>
      <w:r>
        <w:rPr>
          <w:rStyle w:val="26"/>
          <w:color w:val="000000"/>
        </w:rPr>
        <w:t>Арендодатель</w:t>
      </w:r>
    </w:p>
    <w:p w:rsidR="00551B07" w:rsidRDefault="00551B07" w:rsidP="00551B07">
      <w:pPr>
        <w:pStyle w:val="211"/>
        <w:shd w:val="clear" w:color="auto" w:fill="auto"/>
        <w:tabs>
          <w:tab w:val="left" w:leader="underscore" w:pos="1968"/>
        </w:tabs>
        <w:spacing w:before="0" w:after="9" w:line="240" w:lineRule="exact"/>
      </w:pPr>
      <w:r>
        <w:rPr>
          <w:rStyle w:val="26"/>
          <w:color w:val="000000"/>
        </w:rPr>
        <w:tab/>
        <w:t>М.В. Скрынникова</w:t>
      </w:r>
    </w:p>
    <w:p w:rsidR="00551B07" w:rsidRDefault="00551B07" w:rsidP="00677DED">
      <w:pPr>
        <w:pStyle w:val="44"/>
        <w:shd w:val="clear" w:color="auto" w:fill="auto"/>
        <w:spacing w:before="0" w:line="190" w:lineRule="exact"/>
        <w:jc w:val="left"/>
        <w:sectPr w:rsidR="00551B07">
          <w:type w:val="continuous"/>
          <w:pgSz w:w="11900" w:h="16840"/>
          <w:pgMar w:top="1715" w:right="776" w:bottom="1715" w:left="1207" w:header="0" w:footer="3" w:gutter="0"/>
          <w:cols w:space="720"/>
          <w:noEndnote/>
          <w:docGrid w:linePitch="360"/>
        </w:sectPr>
      </w:pPr>
      <w:r>
        <w:rPr>
          <w:rStyle w:val="43"/>
          <w:b/>
          <w:bCs/>
          <w:color w:val="000000"/>
        </w:rPr>
        <w:t>(фамилия, имя, отчество, подпись, печать)</w:t>
      </w:r>
    </w:p>
    <w:p w:rsidR="00551B07" w:rsidRDefault="00551B07" w:rsidP="00551B07">
      <w:pPr>
        <w:pStyle w:val="211"/>
        <w:shd w:val="clear" w:color="auto" w:fill="auto"/>
        <w:tabs>
          <w:tab w:val="left" w:leader="underscore" w:pos="6138"/>
        </w:tabs>
        <w:spacing w:before="0" w:after="0" w:line="274" w:lineRule="exact"/>
        <w:ind w:left="3560" w:right="3680" w:firstLine="460"/>
        <w:jc w:val="left"/>
      </w:pPr>
      <w:r>
        <w:rPr>
          <w:rStyle w:val="26"/>
          <w:color w:val="000000"/>
        </w:rPr>
        <w:lastRenderedPageBreak/>
        <w:t>ХАРАКТЕРИСТИКИ лесного участка на</w:t>
      </w:r>
      <w:r>
        <w:rPr>
          <w:rStyle w:val="26"/>
          <w:color w:val="000000"/>
        </w:rPr>
        <w:tab/>
        <w:t>2016г</w:t>
      </w:r>
    </w:p>
    <w:p w:rsidR="00551B07" w:rsidRDefault="00551B07" w:rsidP="00551B07">
      <w:pPr>
        <w:pStyle w:val="55"/>
        <w:shd w:val="clear" w:color="auto" w:fill="auto"/>
        <w:spacing w:after="252" w:line="170" w:lineRule="exact"/>
        <w:ind w:left="80"/>
      </w:pPr>
      <w:r>
        <w:rPr>
          <w:rStyle w:val="54"/>
          <w:b/>
          <w:bCs/>
          <w:color w:val="000000"/>
        </w:rPr>
        <w:t>(день заключения договора)</w:t>
      </w:r>
    </w:p>
    <w:p w:rsidR="00551B07" w:rsidRDefault="00551B07" w:rsidP="00551B07">
      <w:pPr>
        <w:pStyle w:val="211"/>
        <w:shd w:val="clear" w:color="auto" w:fill="auto"/>
        <w:spacing w:before="0" w:after="0" w:line="240" w:lineRule="exact"/>
        <w:ind w:left="3660"/>
        <w:jc w:val="left"/>
      </w:pPr>
      <w:r>
        <w:rPr>
          <w:rStyle w:val="26"/>
          <w:color w:val="000000"/>
        </w:rPr>
        <w:t>1. Распределение земель</w:t>
      </w:r>
    </w:p>
    <w:p w:rsidR="00551B07" w:rsidRDefault="00551B07" w:rsidP="00551B07">
      <w:pPr>
        <w:pStyle w:val="affe"/>
        <w:framePr w:w="9912" w:wrap="notBeside" w:vAnchor="text" w:hAnchor="text" w:xAlign="center" w:y="1"/>
        <w:shd w:val="clear" w:color="auto" w:fill="auto"/>
        <w:spacing w:line="240" w:lineRule="exact"/>
      </w:pPr>
      <w:r>
        <w:rPr>
          <w:rStyle w:val="affd"/>
          <w:color w:val="000000"/>
        </w:rPr>
        <w:t>(кв. м.)</w:t>
      </w:r>
    </w:p>
    <w:tbl>
      <w:tblPr>
        <w:tblW w:w="0" w:type="auto"/>
        <w:jc w:val="center"/>
        <w:tblLayout w:type="fixed"/>
        <w:tblCellMar>
          <w:left w:w="0" w:type="dxa"/>
          <w:right w:w="0" w:type="dxa"/>
        </w:tblCellMar>
        <w:tblLook w:val="0000" w:firstRow="0" w:lastRow="0" w:firstColumn="0" w:lastColumn="0" w:noHBand="0" w:noVBand="0"/>
      </w:tblPr>
      <w:tblGrid>
        <w:gridCol w:w="898"/>
        <w:gridCol w:w="1133"/>
        <w:gridCol w:w="1051"/>
        <w:gridCol w:w="936"/>
        <w:gridCol w:w="989"/>
        <w:gridCol w:w="869"/>
        <w:gridCol w:w="773"/>
        <w:gridCol w:w="715"/>
        <w:gridCol w:w="840"/>
        <w:gridCol w:w="835"/>
        <w:gridCol w:w="874"/>
      </w:tblGrid>
      <w:tr w:rsidR="00551B07" w:rsidTr="00D05DCA">
        <w:trPr>
          <w:trHeight w:hRule="exact" w:val="307"/>
          <w:jc w:val="center"/>
        </w:trPr>
        <w:tc>
          <w:tcPr>
            <w:tcW w:w="898"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74" w:lineRule="exact"/>
              <w:ind w:left="180"/>
              <w:jc w:val="left"/>
            </w:pPr>
            <w:r>
              <w:rPr>
                <w:color w:val="000000"/>
              </w:rPr>
              <w:t>Общая</w:t>
            </w:r>
          </w:p>
          <w:p w:rsidR="00551B07" w:rsidRDefault="00551B07" w:rsidP="00D05DCA">
            <w:pPr>
              <w:pStyle w:val="211"/>
              <w:framePr w:w="9912" w:wrap="notBeside" w:vAnchor="text" w:hAnchor="text" w:xAlign="center" w:y="1"/>
              <w:shd w:val="clear" w:color="auto" w:fill="auto"/>
              <w:spacing w:before="0" w:after="0" w:line="274" w:lineRule="exact"/>
              <w:jc w:val="center"/>
            </w:pPr>
            <w:proofErr w:type="spellStart"/>
            <w:r>
              <w:rPr>
                <w:color w:val="000000"/>
              </w:rPr>
              <w:t>пло</w:t>
            </w:r>
            <w:proofErr w:type="spellEnd"/>
            <w:r>
              <w:rPr>
                <w:color w:val="000000"/>
              </w:rPr>
              <w:softHyphen/>
            </w:r>
          </w:p>
          <w:p w:rsidR="00551B07" w:rsidRDefault="00551B07" w:rsidP="00D05DCA">
            <w:pPr>
              <w:pStyle w:val="211"/>
              <w:framePr w:w="9912" w:wrap="notBeside" w:vAnchor="text" w:hAnchor="text" w:xAlign="center" w:y="1"/>
              <w:shd w:val="clear" w:color="auto" w:fill="auto"/>
              <w:spacing w:before="0" w:after="0" w:line="274" w:lineRule="exact"/>
              <w:ind w:left="180"/>
              <w:jc w:val="left"/>
            </w:pPr>
            <w:proofErr w:type="spellStart"/>
            <w:r>
              <w:rPr>
                <w:color w:val="000000"/>
              </w:rPr>
              <w:t>щадь</w:t>
            </w:r>
            <w:proofErr w:type="spellEnd"/>
            <w:r>
              <w:rPr>
                <w:color w:val="000000"/>
              </w:rPr>
              <w:t>-</w:t>
            </w:r>
          </w:p>
          <w:p w:rsidR="00551B07" w:rsidRDefault="00551B07" w:rsidP="00D05DCA">
            <w:pPr>
              <w:pStyle w:val="211"/>
              <w:framePr w:w="9912" w:wrap="notBeside" w:vAnchor="text" w:hAnchor="text" w:xAlign="center" w:y="1"/>
              <w:shd w:val="clear" w:color="auto" w:fill="auto"/>
              <w:spacing w:before="0" w:after="0" w:line="274" w:lineRule="exact"/>
              <w:ind w:left="180"/>
              <w:jc w:val="left"/>
            </w:pPr>
            <w:r>
              <w:rPr>
                <w:color w:val="000000"/>
              </w:rPr>
              <w:t>всего</w:t>
            </w:r>
          </w:p>
        </w:tc>
        <w:tc>
          <w:tcPr>
            <w:tcW w:w="9015" w:type="dxa"/>
            <w:gridSpan w:val="10"/>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9912" w:wrap="notBeside" w:vAnchor="text" w:hAnchor="text" w:xAlign="center" w:y="1"/>
              <w:shd w:val="clear" w:color="auto" w:fill="auto"/>
              <w:spacing w:before="0" w:after="0" w:line="240" w:lineRule="exact"/>
              <w:jc w:val="center"/>
            </w:pPr>
            <w:r>
              <w:rPr>
                <w:color w:val="000000"/>
              </w:rPr>
              <w:t>В том числе</w:t>
            </w:r>
          </w:p>
        </w:tc>
      </w:tr>
      <w:tr w:rsidR="00551B07" w:rsidTr="00D05DCA">
        <w:trPr>
          <w:trHeight w:hRule="exact" w:val="283"/>
          <w:jc w:val="center"/>
        </w:trPr>
        <w:tc>
          <w:tcPr>
            <w:tcW w:w="898" w:type="dxa"/>
            <w:vMerge/>
            <w:tcBorders>
              <w:top w:val="nil"/>
              <w:left w:val="single" w:sz="4" w:space="0" w:color="auto"/>
              <w:bottom w:val="nil"/>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40" w:lineRule="exact"/>
              <w:jc w:val="center"/>
            </w:pPr>
          </w:p>
        </w:tc>
        <w:tc>
          <w:tcPr>
            <w:tcW w:w="4978" w:type="dxa"/>
            <w:gridSpan w:val="5"/>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12" w:wrap="notBeside" w:vAnchor="text" w:hAnchor="text" w:xAlign="center" w:y="1"/>
              <w:shd w:val="clear" w:color="auto" w:fill="auto"/>
              <w:spacing w:before="0" w:after="0" w:line="240" w:lineRule="exact"/>
              <w:jc w:val="center"/>
            </w:pPr>
            <w:r>
              <w:rPr>
                <w:color w:val="000000"/>
              </w:rPr>
              <w:t>лесные земли</w:t>
            </w:r>
          </w:p>
        </w:tc>
        <w:tc>
          <w:tcPr>
            <w:tcW w:w="4037" w:type="dxa"/>
            <w:gridSpan w:val="5"/>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9912" w:wrap="notBeside" w:vAnchor="text" w:hAnchor="text" w:xAlign="center" w:y="1"/>
              <w:shd w:val="clear" w:color="auto" w:fill="auto"/>
              <w:spacing w:before="0" w:after="0" w:line="240" w:lineRule="exact"/>
              <w:jc w:val="center"/>
            </w:pPr>
            <w:r>
              <w:rPr>
                <w:color w:val="000000"/>
              </w:rPr>
              <w:t>нелесные земли</w:t>
            </w:r>
          </w:p>
        </w:tc>
      </w:tr>
      <w:tr w:rsidR="00551B07" w:rsidTr="00D05DCA">
        <w:trPr>
          <w:trHeight w:hRule="exact" w:val="1651"/>
          <w:jc w:val="center"/>
        </w:trPr>
        <w:tc>
          <w:tcPr>
            <w:tcW w:w="898" w:type="dxa"/>
            <w:vMerge/>
            <w:tcBorders>
              <w:top w:val="nil"/>
              <w:left w:val="single" w:sz="4" w:space="0" w:color="auto"/>
              <w:bottom w:val="nil"/>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40" w:lineRule="exact"/>
              <w:jc w:val="center"/>
            </w:pPr>
          </w:p>
        </w:tc>
        <w:tc>
          <w:tcPr>
            <w:tcW w:w="1133"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74" w:lineRule="exact"/>
              <w:jc w:val="left"/>
            </w:pPr>
            <w:r>
              <w:rPr>
                <w:color w:val="000000"/>
              </w:rPr>
              <w:t>Занятые</w:t>
            </w:r>
          </w:p>
          <w:p w:rsidR="00551B07" w:rsidRDefault="00551B07" w:rsidP="00D05DCA">
            <w:pPr>
              <w:pStyle w:val="211"/>
              <w:framePr w:w="9912" w:wrap="notBeside" w:vAnchor="text" w:hAnchor="text" w:xAlign="center" w:y="1"/>
              <w:shd w:val="clear" w:color="auto" w:fill="auto"/>
              <w:spacing w:before="0" w:after="0" w:line="274" w:lineRule="exact"/>
              <w:jc w:val="left"/>
            </w:pPr>
            <w:r>
              <w:rPr>
                <w:color w:val="000000"/>
              </w:rPr>
              <w:t>лесными</w:t>
            </w:r>
          </w:p>
          <w:p w:rsidR="00551B07" w:rsidRDefault="00551B07" w:rsidP="00D05DCA">
            <w:pPr>
              <w:pStyle w:val="211"/>
              <w:framePr w:w="9912" w:wrap="notBeside" w:vAnchor="text" w:hAnchor="text" w:xAlign="center" w:y="1"/>
              <w:shd w:val="clear" w:color="auto" w:fill="auto"/>
              <w:spacing w:before="0" w:after="0" w:line="274" w:lineRule="exact"/>
              <w:jc w:val="left"/>
            </w:pPr>
            <w:proofErr w:type="spellStart"/>
            <w:r>
              <w:rPr>
                <w:color w:val="000000"/>
              </w:rPr>
              <w:t>насажде</w:t>
            </w:r>
            <w:proofErr w:type="spellEnd"/>
            <w:r>
              <w:rPr>
                <w:color w:val="000000"/>
              </w:rPr>
              <w:softHyphen/>
            </w:r>
          </w:p>
          <w:p w:rsidR="00551B07" w:rsidRDefault="00551B07" w:rsidP="00D05DCA">
            <w:pPr>
              <w:pStyle w:val="211"/>
              <w:framePr w:w="9912" w:wrap="notBeside" w:vAnchor="text" w:hAnchor="text" w:xAlign="center" w:y="1"/>
              <w:shd w:val="clear" w:color="auto" w:fill="auto"/>
              <w:spacing w:before="0" w:after="0" w:line="274" w:lineRule="exact"/>
              <w:jc w:val="center"/>
            </w:pPr>
            <w:proofErr w:type="spellStart"/>
            <w:r>
              <w:rPr>
                <w:color w:val="000000"/>
              </w:rPr>
              <w:t>ниями</w:t>
            </w:r>
            <w:proofErr w:type="spellEnd"/>
          </w:p>
        </w:tc>
        <w:tc>
          <w:tcPr>
            <w:tcW w:w="1051"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74" w:lineRule="exact"/>
              <w:ind w:left="160"/>
              <w:jc w:val="left"/>
            </w:pPr>
            <w:r>
              <w:rPr>
                <w:color w:val="000000"/>
              </w:rPr>
              <w:t>Лесные</w:t>
            </w:r>
          </w:p>
          <w:p w:rsidR="00551B07" w:rsidRDefault="00551B07" w:rsidP="00D05DCA">
            <w:pPr>
              <w:pStyle w:val="211"/>
              <w:framePr w:w="9912" w:wrap="notBeside" w:vAnchor="text" w:hAnchor="text" w:xAlign="center" w:y="1"/>
              <w:shd w:val="clear" w:color="auto" w:fill="auto"/>
              <w:spacing w:before="0" w:after="0" w:line="274" w:lineRule="exact"/>
              <w:ind w:left="160"/>
              <w:jc w:val="left"/>
            </w:pPr>
            <w:r>
              <w:rPr>
                <w:color w:val="000000"/>
              </w:rPr>
              <w:t>культу</w:t>
            </w:r>
          </w:p>
          <w:p w:rsidR="00551B07" w:rsidRDefault="00551B07" w:rsidP="00D05DCA">
            <w:pPr>
              <w:pStyle w:val="211"/>
              <w:framePr w:w="9912" w:wrap="notBeside" w:vAnchor="text" w:hAnchor="text" w:xAlign="center" w:y="1"/>
              <w:shd w:val="clear" w:color="auto" w:fill="auto"/>
              <w:spacing w:before="0" w:after="0" w:line="274" w:lineRule="exact"/>
              <w:jc w:val="center"/>
            </w:pPr>
            <w:proofErr w:type="spellStart"/>
            <w:r>
              <w:rPr>
                <w:color w:val="000000"/>
              </w:rPr>
              <w:t>ры</w:t>
            </w:r>
            <w:proofErr w:type="spellEnd"/>
          </w:p>
        </w:tc>
        <w:tc>
          <w:tcPr>
            <w:tcW w:w="936"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74" w:lineRule="exact"/>
              <w:jc w:val="left"/>
            </w:pPr>
            <w:r>
              <w:rPr>
                <w:color w:val="000000"/>
              </w:rPr>
              <w:t>Лесные</w:t>
            </w:r>
          </w:p>
          <w:p w:rsidR="00551B07" w:rsidRDefault="00551B07" w:rsidP="00D05DCA">
            <w:pPr>
              <w:pStyle w:val="211"/>
              <w:framePr w:w="9912" w:wrap="notBeside" w:vAnchor="text" w:hAnchor="text" w:xAlign="center" w:y="1"/>
              <w:shd w:val="clear" w:color="auto" w:fill="auto"/>
              <w:spacing w:before="0" w:after="0" w:line="274" w:lineRule="exact"/>
              <w:jc w:val="left"/>
            </w:pPr>
            <w:r>
              <w:rPr>
                <w:color w:val="000000"/>
              </w:rPr>
              <w:t>питом</w:t>
            </w:r>
            <w:r>
              <w:rPr>
                <w:color w:val="000000"/>
              </w:rPr>
              <w:softHyphen/>
            </w:r>
          </w:p>
          <w:p w:rsidR="00551B07" w:rsidRDefault="00551B07" w:rsidP="00D05DCA">
            <w:pPr>
              <w:pStyle w:val="211"/>
              <w:framePr w:w="9912" w:wrap="notBeside" w:vAnchor="text" w:hAnchor="text" w:xAlign="center" w:y="1"/>
              <w:shd w:val="clear" w:color="auto" w:fill="auto"/>
              <w:spacing w:before="0" w:after="0" w:line="274" w:lineRule="exact"/>
              <w:ind w:left="180"/>
              <w:jc w:val="left"/>
            </w:pPr>
            <w:proofErr w:type="spellStart"/>
            <w:r>
              <w:rPr>
                <w:color w:val="000000"/>
              </w:rPr>
              <w:t>ники</w:t>
            </w:r>
            <w:proofErr w:type="spellEnd"/>
            <w:r>
              <w:rPr>
                <w:color w:val="000000"/>
              </w:rPr>
              <w:t>,</w:t>
            </w:r>
          </w:p>
          <w:p w:rsidR="00551B07" w:rsidRDefault="00551B07" w:rsidP="00D05DCA">
            <w:pPr>
              <w:pStyle w:val="211"/>
              <w:framePr w:w="9912" w:wrap="notBeside" w:vAnchor="text" w:hAnchor="text" w:xAlign="center" w:y="1"/>
              <w:shd w:val="clear" w:color="auto" w:fill="auto"/>
              <w:spacing w:before="0" w:after="0" w:line="274" w:lineRule="exact"/>
              <w:ind w:left="180"/>
              <w:jc w:val="left"/>
            </w:pPr>
            <w:r>
              <w:rPr>
                <w:color w:val="000000"/>
              </w:rPr>
              <w:t>план</w:t>
            </w:r>
            <w:r>
              <w:rPr>
                <w:color w:val="000000"/>
              </w:rPr>
              <w:softHyphen/>
            </w:r>
          </w:p>
          <w:p w:rsidR="00551B07" w:rsidRDefault="00551B07" w:rsidP="00D05DCA">
            <w:pPr>
              <w:pStyle w:val="211"/>
              <w:framePr w:w="9912" w:wrap="notBeside" w:vAnchor="text" w:hAnchor="text" w:xAlign="center" w:y="1"/>
              <w:shd w:val="clear" w:color="auto" w:fill="auto"/>
              <w:spacing w:before="0" w:after="0" w:line="274" w:lineRule="exact"/>
              <w:ind w:left="180"/>
              <w:jc w:val="left"/>
            </w:pPr>
            <w:proofErr w:type="spellStart"/>
            <w:r>
              <w:rPr>
                <w:color w:val="000000"/>
              </w:rPr>
              <w:t>тации</w:t>
            </w:r>
            <w:proofErr w:type="spellEnd"/>
          </w:p>
        </w:tc>
        <w:tc>
          <w:tcPr>
            <w:tcW w:w="989"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12" w:wrap="notBeside" w:vAnchor="text" w:hAnchor="text" w:xAlign="center" w:y="1"/>
              <w:shd w:val="clear" w:color="auto" w:fill="auto"/>
              <w:spacing w:before="0" w:after="0" w:line="274" w:lineRule="exact"/>
              <w:jc w:val="center"/>
            </w:pPr>
            <w:r>
              <w:rPr>
                <w:color w:val="000000"/>
              </w:rPr>
              <w:t>Не</w:t>
            </w:r>
          </w:p>
          <w:p w:rsidR="00551B07" w:rsidRDefault="00551B07" w:rsidP="00D05DCA">
            <w:pPr>
              <w:pStyle w:val="211"/>
              <w:framePr w:w="9912" w:wrap="notBeside" w:vAnchor="text" w:hAnchor="text" w:xAlign="center" w:y="1"/>
              <w:shd w:val="clear" w:color="auto" w:fill="auto"/>
              <w:spacing w:before="0" w:after="0" w:line="274" w:lineRule="exact"/>
              <w:jc w:val="left"/>
            </w:pPr>
            <w:r>
              <w:rPr>
                <w:color w:val="000000"/>
              </w:rPr>
              <w:t>занятые</w:t>
            </w:r>
          </w:p>
          <w:p w:rsidR="00551B07" w:rsidRDefault="00551B07" w:rsidP="00D05DCA">
            <w:pPr>
              <w:pStyle w:val="211"/>
              <w:framePr w:w="9912" w:wrap="notBeside" w:vAnchor="text" w:hAnchor="text" w:xAlign="center" w:y="1"/>
              <w:shd w:val="clear" w:color="auto" w:fill="auto"/>
              <w:spacing w:before="0" w:after="0" w:line="274" w:lineRule="exact"/>
              <w:jc w:val="left"/>
            </w:pPr>
            <w:proofErr w:type="spellStart"/>
            <w:r>
              <w:rPr>
                <w:color w:val="000000"/>
              </w:rPr>
              <w:t>лесны</w:t>
            </w:r>
            <w:proofErr w:type="spellEnd"/>
            <w:r>
              <w:rPr>
                <w:color w:val="000000"/>
              </w:rPr>
              <w:softHyphen/>
            </w:r>
          </w:p>
          <w:p w:rsidR="00551B07" w:rsidRDefault="00551B07" w:rsidP="00D05DCA">
            <w:pPr>
              <w:pStyle w:val="211"/>
              <w:framePr w:w="9912" w:wrap="notBeside" w:vAnchor="text" w:hAnchor="text" w:xAlign="center" w:y="1"/>
              <w:shd w:val="clear" w:color="auto" w:fill="auto"/>
              <w:spacing w:before="0" w:after="0" w:line="274" w:lineRule="exact"/>
              <w:jc w:val="center"/>
            </w:pPr>
            <w:r>
              <w:rPr>
                <w:color w:val="000000"/>
              </w:rPr>
              <w:t>ми</w:t>
            </w:r>
          </w:p>
          <w:p w:rsidR="00551B07" w:rsidRDefault="00551B07" w:rsidP="00D05DCA">
            <w:pPr>
              <w:pStyle w:val="211"/>
              <w:framePr w:w="9912" w:wrap="notBeside" w:vAnchor="text" w:hAnchor="text" w:xAlign="center" w:y="1"/>
              <w:shd w:val="clear" w:color="auto" w:fill="auto"/>
              <w:spacing w:before="0" w:after="0" w:line="274" w:lineRule="exact"/>
              <w:jc w:val="left"/>
            </w:pPr>
            <w:r>
              <w:rPr>
                <w:color w:val="000000"/>
              </w:rPr>
              <w:t>культу</w:t>
            </w:r>
            <w:r>
              <w:rPr>
                <w:color w:val="000000"/>
              </w:rPr>
              <w:softHyphen/>
            </w:r>
          </w:p>
          <w:p w:rsidR="00551B07" w:rsidRDefault="00551B07" w:rsidP="00D05DCA">
            <w:pPr>
              <w:pStyle w:val="211"/>
              <w:framePr w:w="9912" w:wrap="notBeside" w:vAnchor="text" w:hAnchor="text" w:xAlign="center" w:y="1"/>
              <w:shd w:val="clear" w:color="auto" w:fill="auto"/>
              <w:spacing w:before="0" w:after="0" w:line="274" w:lineRule="exact"/>
              <w:jc w:val="center"/>
            </w:pPr>
            <w:r>
              <w:rPr>
                <w:color w:val="000000"/>
              </w:rPr>
              <w:t>рами</w:t>
            </w:r>
          </w:p>
        </w:tc>
        <w:tc>
          <w:tcPr>
            <w:tcW w:w="869"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40" w:lineRule="exact"/>
              <w:ind w:left="180"/>
              <w:jc w:val="left"/>
            </w:pPr>
            <w:r>
              <w:rPr>
                <w:color w:val="000000"/>
              </w:rPr>
              <w:t>итого</w:t>
            </w:r>
          </w:p>
        </w:tc>
        <w:tc>
          <w:tcPr>
            <w:tcW w:w="773"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line="240" w:lineRule="exact"/>
              <w:jc w:val="left"/>
            </w:pPr>
            <w:proofErr w:type="spellStart"/>
            <w:r>
              <w:rPr>
                <w:color w:val="000000"/>
              </w:rPr>
              <w:t>доро</w:t>
            </w:r>
            <w:proofErr w:type="spellEnd"/>
            <w:r>
              <w:rPr>
                <w:color w:val="000000"/>
              </w:rPr>
              <w:softHyphen/>
            </w:r>
          </w:p>
          <w:p w:rsidR="00551B07" w:rsidRDefault="00551B07" w:rsidP="00D05DCA">
            <w:pPr>
              <w:pStyle w:val="211"/>
              <w:framePr w:w="9912" w:wrap="notBeside" w:vAnchor="text" w:hAnchor="text" w:xAlign="center" w:y="1"/>
              <w:shd w:val="clear" w:color="auto" w:fill="auto"/>
              <w:spacing w:before="120" w:after="0" w:line="240" w:lineRule="exact"/>
              <w:jc w:val="center"/>
            </w:pPr>
            <w:proofErr w:type="spellStart"/>
            <w:r>
              <w:rPr>
                <w:color w:val="000000"/>
              </w:rPr>
              <w:t>ги</w:t>
            </w:r>
            <w:proofErr w:type="spellEnd"/>
          </w:p>
        </w:tc>
        <w:tc>
          <w:tcPr>
            <w:tcW w:w="715"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line="240" w:lineRule="exact"/>
              <w:jc w:val="left"/>
            </w:pPr>
            <w:proofErr w:type="gramStart"/>
            <w:r>
              <w:rPr>
                <w:color w:val="000000"/>
              </w:rPr>
              <w:t>просе</w:t>
            </w:r>
            <w:proofErr w:type="gramEnd"/>
          </w:p>
          <w:p w:rsidR="00551B07" w:rsidRDefault="00551B07" w:rsidP="00D05DCA">
            <w:pPr>
              <w:pStyle w:val="211"/>
              <w:framePr w:w="9912" w:wrap="notBeside" w:vAnchor="text" w:hAnchor="text" w:xAlign="center" w:y="1"/>
              <w:shd w:val="clear" w:color="auto" w:fill="auto"/>
              <w:spacing w:before="120" w:after="0" w:line="240" w:lineRule="exact"/>
              <w:jc w:val="center"/>
            </w:pPr>
            <w:proofErr w:type="spellStart"/>
            <w:r>
              <w:rPr>
                <w:color w:val="000000"/>
              </w:rPr>
              <w:t>ки</w:t>
            </w:r>
            <w:proofErr w:type="spellEnd"/>
          </w:p>
        </w:tc>
        <w:tc>
          <w:tcPr>
            <w:tcW w:w="840"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40" w:lineRule="exact"/>
              <w:jc w:val="left"/>
            </w:pPr>
            <w:r>
              <w:rPr>
                <w:color w:val="000000"/>
              </w:rPr>
              <w:t>болота</w:t>
            </w:r>
          </w:p>
        </w:tc>
        <w:tc>
          <w:tcPr>
            <w:tcW w:w="835"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60" w:line="240" w:lineRule="exact"/>
              <w:ind w:left="220"/>
              <w:jc w:val="left"/>
            </w:pPr>
            <w:proofErr w:type="spellStart"/>
            <w:r>
              <w:rPr>
                <w:color w:val="000000"/>
              </w:rPr>
              <w:t>Дру</w:t>
            </w:r>
            <w:proofErr w:type="spellEnd"/>
            <w:r>
              <w:rPr>
                <w:color w:val="000000"/>
              </w:rPr>
              <w:softHyphen/>
            </w:r>
          </w:p>
          <w:p w:rsidR="00551B07" w:rsidRDefault="00551B07" w:rsidP="00D05DCA">
            <w:pPr>
              <w:pStyle w:val="211"/>
              <w:framePr w:w="9912" w:wrap="notBeside" w:vAnchor="text" w:hAnchor="text" w:xAlign="center" w:y="1"/>
              <w:shd w:val="clear" w:color="auto" w:fill="auto"/>
              <w:spacing w:before="60" w:after="0" w:line="240" w:lineRule="exact"/>
              <w:jc w:val="center"/>
            </w:pPr>
            <w:proofErr w:type="spellStart"/>
            <w:r>
              <w:rPr>
                <w:color w:val="000000"/>
              </w:rPr>
              <w:t>гие</w:t>
            </w:r>
            <w:proofErr w:type="spellEnd"/>
          </w:p>
        </w:tc>
        <w:tc>
          <w:tcPr>
            <w:tcW w:w="874" w:type="dxa"/>
            <w:tcBorders>
              <w:top w:val="single" w:sz="4" w:space="0" w:color="auto"/>
              <w:left w:val="single" w:sz="4" w:space="0" w:color="auto"/>
              <w:bottom w:val="nil"/>
              <w:right w:val="single" w:sz="4" w:space="0" w:color="auto"/>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40" w:lineRule="exact"/>
              <w:ind w:left="180"/>
              <w:jc w:val="left"/>
            </w:pPr>
            <w:r>
              <w:rPr>
                <w:color w:val="000000"/>
              </w:rPr>
              <w:t>итого</w:t>
            </w:r>
          </w:p>
        </w:tc>
      </w:tr>
      <w:tr w:rsidR="00551B07" w:rsidTr="00D05DCA">
        <w:trPr>
          <w:trHeight w:hRule="exact" w:val="283"/>
          <w:jc w:val="center"/>
        </w:trPr>
        <w:tc>
          <w:tcPr>
            <w:tcW w:w="898"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12" w:wrap="notBeside" w:vAnchor="text" w:hAnchor="text" w:xAlign="center" w:y="1"/>
              <w:shd w:val="clear" w:color="auto" w:fill="auto"/>
              <w:spacing w:before="0" w:after="0" w:line="240" w:lineRule="exact"/>
              <w:jc w:val="center"/>
            </w:pPr>
            <w:r>
              <w:rPr>
                <w:color w:val="000000"/>
              </w:rPr>
              <w:t>1</w:t>
            </w:r>
          </w:p>
        </w:tc>
        <w:tc>
          <w:tcPr>
            <w:tcW w:w="1133"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12" w:wrap="notBeside" w:vAnchor="text" w:hAnchor="text" w:xAlign="center" w:y="1"/>
              <w:shd w:val="clear" w:color="auto" w:fill="auto"/>
              <w:spacing w:before="0" w:after="0" w:line="240" w:lineRule="exact"/>
              <w:jc w:val="center"/>
            </w:pPr>
            <w:r>
              <w:rPr>
                <w:color w:val="000000"/>
              </w:rPr>
              <w:t>2</w:t>
            </w:r>
          </w:p>
        </w:tc>
        <w:tc>
          <w:tcPr>
            <w:tcW w:w="1051"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40" w:lineRule="exact"/>
              <w:jc w:val="center"/>
            </w:pPr>
            <w:r>
              <w:rPr>
                <w:color w:val="000000"/>
              </w:rPr>
              <w:t>3</w:t>
            </w:r>
          </w:p>
        </w:tc>
        <w:tc>
          <w:tcPr>
            <w:tcW w:w="936"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40" w:lineRule="exact"/>
              <w:jc w:val="center"/>
            </w:pPr>
            <w:r>
              <w:rPr>
                <w:color w:val="000000"/>
              </w:rPr>
              <w:t>4</w:t>
            </w:r>
          </w:p>
        </w:tc>
        <w:tc>
          <w:tcPr>
            <w:tcW w:w="989"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40" w:lineRule="exact"/>
              <w:jc w:val="center"/>
            </w:pPr>
            <w:r>
              <w:rPr>
                <w:color w:val="000000"/>
              </w:rPr>
              <w:t>5</w:t>
            </w:r>
          </w:p>
        </w:tc>
        <w:tc>
          <w:tcPr>
            <w:tcW w:w="869"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12" w:wrap="notBeside" w:vAnchor="text" w:hAnchor="text" w:xAlign="center" w:y="1"/>
              <w:shd w:val="clear" w:color="auto" w:fill="auto"/>
              <w:spacing w:before="0" w:after="0" w:line="240" w:lineRule="exact"/>
              <w:jc w:val="center"/>
            </w:pPr>
            <w:r>
              <w:rPr>
                <w:color w:val="000000"/>
              </w:rPr>
              <w:t>6</w:t>
            </w:r>
          </w:p>
        </w:tc>
        <w:tc>
          <w:tcPr>
            <w:tcW w:w="773"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40" w:lineRule="exact"/>
              <w:ind w:left="300"/>
              <w:jc w:val="left"/>
            </w:pPr>
            <w:r>
              <w:rPr>
                <w:color w:val="000000"/>
              </w:rPr>
              <w:t>7</w:t>
            </w:r>
          </w:p>
        </w:tc>
        <w:tc>
          <w:tcPr>
            <w:tcW w:w="715"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12" w:wrap="notBeside" w:vAnchor="text" w:hAnchor="text" w:xAlign="center" w:y="1"/>
              <w:shd w:val="clear" w:color="auto" w:fill="auto"/>
              <w:spacing w:before="0" w:after="0" w:line="240" w:lineRule="exact"/>
              <w:ind w:left="320"/>
              <w:jc w:val="left"/>
            </w:pPr>
            <w:r>
              <w:rPr>
                <w:color w:val="000000"/>
              </w:rPr>
              <w:t>8</w:t>
            </w:r>
          </w:p>
        </w:tc>
        <w:tc>
          <w:tcPr>
            <w:tcW w:w="840"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40" w:lineRule="exact"/>
              <w:jc w:val="center"/>
            </w:pPr>
            <w:r>
              <w:rPr>
                <w:color w:val="000000"/>
              </w:rPr>
              <w:t>9</w:t>
            </w:r>
          </w:p>
        </w:tc>
        <w:tc>
          <w:tcPr>
            <w:tcW w:w="835"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12" w:wrap="notBeside" w:vAnchor="text" w:hAnchor="text" w:xAlign="center" w:y="1"/>
              <w:shd w:val="clear" w:color="auto" w:fill="auto"/>
              <w:spacing w:before="0" w:after="0" w:line="240" w:lineRule="exact"/>
              <w:ind w:left="360"/>
              <w:jc w:val="left"/>
            </w:pPr>
            <w:r>
              <w:rPr>
                <w:color w:val="000000"/>
              </w:rPr>
              <w:t>10</w:t>
            </w:r>
          </w:p>
        </w:tc>
        <w:tc>
          <w:tcPr>
            <w:tcW w:w="874" w:type="dxa"/>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9912" w:wrap="notBeside" w:vAnchor="text" w:hAnchor="text" w:xAlign="center" w:y="1"/>
              <w:shd w:val="clear" w:color="auto" w:fill="auto"/>
              <w:spacing w:before="0" w:after="0" w:line="240" w:lineRule="exact"/>
              <w:jc w:val="center"/>
            </w:pPr>
            <w:r>
              <w:rPr>
                <w:color w:val="000000"/>
              </w:rPr>
              <w:t>11</w:t>
            </w:r>
          </w:p>
        </w:tc>
      </w:tr>
      <w:tr w:rsidR="00551B07" w:rsidTr="00D05DCA">
        <w:trPr>
          <w:trHeight w:hRule="exact" w:val="307"/>
          <w:jc w:val="center"/>
        </w:trPr>
        <w:tc>
          <w:tcPr>
            <w:tcW w:w="898"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40" w:lineRule="exact"/>
              <w:ind w:left="240"/>
              <w:jc w:val="left"/>
            </w:pPr>
            <w:r>
              <w:rPr>
                <w:color w:val="000000"/>
              </w:rPr>
              <w:t>9000</w:t>
            </w:r>
          </w:p>
        </w:tc>
        <w:tc>
          <w:tcPr>
            <w:tcW w:w="1133"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40" w:lineRule="exact"/>
              <w:jc w:val="center"/>
            </w:pPr>
            <w:r>
              <w:rPr>
                <w:color w:val="000000"/>
              </w:rPr>
              <w:t>-</w:t>
            </w:r>
          </w:p>
        </w:tc>
        <w:tc>
          <w:tcPr>
            <w:tcW w:w="1051"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40" w:lineRule="exact"/>
              <w:ind w:left="300"/>
              <w:jc w:val="left"/>
            </w:pPr>
            <w:r>
              <w:rPr>
                <w:color w:val="000000"/>
              </w:rPr>
              <w:t>5000</w:t>
            </w:r>
          </w:p>
        </w:tc>
        <w:tc>
          <w:tcPr>
            <w:tcW w:w="936"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40" w:lineRule="exact"/>
              <w:jc w:val="center"/>
            </w:pPr>
            <w:r>
              <w:rPr>
                <w:color w:val="000000"/>
              </w:rPr>
              <w:t>-</w:t>
            </w:r>
          </w:p>
        </w:tc>
        <w:tc>
          <w:tcPr>
            <w:tcW w:w="989"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40" w:lineRule="exact"/>
              <w:ind w:left="260"/>
              <w:jc w:val="left"/>
            </w:pPr>
            <w:r>
              <w:rPr>
                <w:color w:val="000000"/>
              </w:rPr>
              <w:t>1500</w:t>
            </w:r>
          </w:p>
        </w:tc>
        <w:tc>
          <w:tcPr>
            <w:tcW w:w="869"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40" w:lineRule="exact"/>
              <w:ind w:left="180"/>
              <w:jc w:val="left"/>
            </w:pPr>
            <w:r>
              <w:rPr>
                <w:color w:val="000000"/>
              </w:rPr>
              <w:t>6500</w:t>
            </w:r>
          </w:p>
        </w:tc>
        <w:tc>
          <w:tcPr>
            <w:tcW w:w="773"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40" w:lineRule="exact"/>
              <w:jc w:val="left"/>
            </w:pPr>
            <w:r>
              <w:rPr>
                <w:color w:val="000000"/>
              </w:rPr>
              <w:t>2500</w:t>
            </w:r>
          </w:p>
        </w:tc>
        <w:tc>
          <w:tcPr>
            <w:tcW w:w="715"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40" w:lineRule="exact"/>
              <w:jc w:val="center"/>
            </w:pPr>
            <w:r>
              <w:rPr>
                <w:color w:val="000000"/>
              </w:rPr>
              <w:t>-</w:t>
            </w:r>
          </w:p>
        </w:tc>
        <w:tc>
          <w:tcPr>
            <w:tcW w:w="840"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40" w:lineRule="exact"/>
              <w:jc w:val="center"/>
            </w:pPr>
            <w:r>
              <w:rPr>
                <w:color w:val="000000"/>
              </w:rPr>
              <w:t>-</w:t>
            </w:r>
          </w:p>
        </w:tc>
        <w:tc>
          <w:tcPr>
            <w:tcW w:w="835"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40" w:lineRule="exact"/>
              <w:jc w:val="center"/>
            </w:pPr>
            <w:r>
              <w:rPr>
                <w:color w:val="000000"/>
              </w:rPr>
              <w:t>-</w:t>
            </w:r>
          </w:p>
        </w:tc>
        <w:tc>
          <w:tcPr>
            <w:tcW w:w="874" w:type="dxa"/>
            <w:tcBorders>
              <w:top w:val="single" w:sz="4" w:space="0" w:color="auto"/>
              <w:left w:val="single" w:sz="4" w:space="0" w:color="auto"/>
              <w:bottom w:val="single" w:sz="4" w:space="0" w:color="auto"/>
              <w:right w:val="single" w:sz="4" w:space="0" w:color="auto"/>
            </w:tcBorders>
            <w:shd w:val="clear" w:color="auto" w:fill="FFFFFF"/>
            <w:vAlign w:val="center"/>
          </w:tcPr>
          <w:p w:rsidR="00551B07" w:rsidRDefault="00551B07" w:rsidP="00D05DCA">
            <w:pPr>
              <w:pStyle w:val="211"/>
              <w:framePr w:w="9912" w:wrap="notBeside" w:vAnchor="text" w:hAnchor="text" w:xAlign="center" w:y="1"/>
              <w:shd w:val="clear" w:color="auto" w:fill="auto"/>
              <w:spacing w:before="0" w:after="0" w:line="240" w:lineRule="exact"/>
              <w:ind w:left="180"/>
              <w:jc w:val="left"/>
            </w:pPr>
            <w:r>
              <w:rPr>
                <w:color w:val="000000"/>
              </w:rPr>
              <w:t>2500</w:t>
            </w:r>
          </w:p>
        </w:tc>
      </w:tr>
    </w:tbl>
    <w:p w:rsidR="00551B07" w:rsidRDefault="00551B07" w:rsidP="00551B07">
      <w:pPr>
        <w:framePr w:w="9912" w:wrap="notBeside" w:vAnchor="text" w:hAnchor="text" w:xAlign="center" w:y="1"/>
        <w:rPr>
          <w:sz w:val="2"/>
          <w:szCs w:val="2"/>
        </w:rPr>
      </w:pPr>
    </w:p>
    <w:p w:rsidR="00551B07" w:rsidRDefault="00551B07" w:rsidP="00551B07">
      <w:pPr>
        <w:rPr>
          <w:sz w:val="2"/>
          <w:szCs w:val="2"/>
        </w:rPr>
      </w:pPr>
    </w:p>
    <w:p w:rsidR="00551B07" w:rsidRDefault="00551B07" w:rsidP="00551B07">
      <w:pPr>
        <w:pStyle w:val="affe"/>
        <w:framePr w:w="10138" w:wrap="notBeside" w:vAnchor="text" w:hAnchor="text" w:xAlign="center" w:y="1"/>
        <w:shd w:val="clear" w:color="auto" w:fill="auto"/>
        <w:spacing w:line="240" w:lineRule="exact"/>
        <w:jc w:val="left"/>
      </w:pPr>
      <w:r>
        <w:rPr>
          <w:rStyle w:val="affd"/>
          <w:color w:val="000000"/>
        </w:rPr>
        <w:t>2. Характеристика насаждений лесного участка</w:t>
      </w:r>
    </w:p>
    <w:tbl>
      <w:tblPr>
        <w:tblW w:w="0" w:type="auto"/>
        <w:jc w:val="center"/>
        <w:tblLayout w:type="fixed"/>
        <w:tblCellMar>
          <w:left w:w="0" w:type="dxa"/>
          <w:right w:w="0" w:type="dxa"/>
        </w:tblCellMar>
        <w:tblLook w:val="0000" w:firstRow="0" w:lastRow="0" w:firstColumn="0" w:lastColumn="0" w:noHBand="0" w:noVBand="0"/>
      </w:tblPr>
      <w:tblGrid>
        <w:gridCol w:w="1272"/>
        <w:gridCol w:w="600"/>
        <w:gridCol w:w="883"/>
        <w:gridCol w:w="1426"/>
        <w:gridCol w:w="1560"/>
        <w:gridCol w:w="998"/>
        <w:gridCol w:w="1147"/>
        <w:gridCol w:w="984"/>
        <w:gridCol w:w="1267"/>
      </w:tblGrid>
      <w:tr w:rsidR="00551B07" w:rsidTr="00D05DCA">
        <w:trPr>
          <w:trHeight w:hRule="exact" w:val="586"/>
          <w:jc w:val="center"/>
        </w:trPr>
        <w:tc>
          <w:tcPr>
            <w:tcW w:w="1272"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274" w:lineRule="exact"/>
              <w:ind w:left="220"/>
              <w:jc w:val="left"/>
            </w:pPr>
            <w:r>
              <w:rPr>
                <w:color w:val="000000"/>
              </w:rPr>
              <w:t>Целевое</w:t>
            </w:r>
          </w:p>
          <w:p w:rsidR="00551B07" w:rsidRDefault="00551B07" w:rsidP="00D05DCA">
            <w:pPr>
              <w:pStyle w:val="211"/>
              <w:framePr w:w="10138" w:wrap="notBeside" w:vAnchor="text" w:hAnchor="text" w:xAlign="center" w:y="1"/>
              <w:shd w:val="clear" w:color="auto" w:fill="auto"/>
              <w:spacing w:before="0" w:after="0" w:line="274" w:lineRule="exact"/>
              <w:jc w:val="left"/>
            </w:pPr>
            <w:r>
              <w:rPr>
                <w:color w:val="000000"/>
              </w:rPr>
              <w:t>назначение</w:t>
            </w:r>
          </w:p>
          <w:p w:rsidR="00551B07" w:rsidRDefault="00551B07" w:rsidP="00D05DCA">
            <w:pPr>
              <w:pStyle w:val="211"/>
              <w:framePr w:w="10138" w:wrap="notBeside" w:vAnchor="text" w:hAnchor="text" w:xAlign="center" w:y="1"/>
              <w:shd w:val="clear" w:color="auto" w:fill="auto"/>
              <w:spacing w:before="0" w:after="0" w:line="274" w:lineRule="exact"/>
              <w:jc w:val="center"/>
            </w:pPr>
            <w:r>
              <w:rPr>
                <w:color w:val="000000"/>
              </w:rPr>
              <w:t>лесов</w:t>
            </w:r>
          </w:p>
        </w:tc>
        <w:tc>
          <w:tcPr>
            <w:tcW w:w="600"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274" w:lineRule="exact"/>
              <w:jc w:val="left"/>
            </w:pPr>
            <w:r>
              <w:rPr>
                <w:color w:val="000000"/>
              </w:rPr>
              <w:t>Но</w:t>
            </w:r>
          </w:p>
          <w:p w:rsidR="00551B07" w:rsidRDefault="00551B07" w:rsidP="00D05DCA">
            <w:pPr>
              <w:pStyle w:val="211"/>
              <w:framePr w:w="10138" w:wrap="notBeside" w:vAnchor="text" w:hAnchor="text" w:xAlign="center" w:y="1"/>
              <w:shd w:val="clear" w:color="auto" w:fill="auto"/>
              <w:spacing w:before="0" w:after="0" w:line="274" w:lineRule="exact"/>
              <w:jc w:val="left"/>
            </w:pPr>
            <w:r>
              <w:rPr>
                <w:color w:val="000000"/>
              </w:rPr>
              <w:t>мер</w:t>
            </w:r>
          </w:p>
          <w:p w:rsidR="00551B07" w:rsidRDefault="00551B07" w:rsidP="00D05DCA">
            <w:pPr>
              <w:pStyle w:val="211"/>
              <w:framePr w:w="10138" w:wrap="notBeside" w:vAnchor="text" w:hAnchor="text" w:xAlign="center" w:y="1"/>
              <w:shd w:val="clear" w:color="auto" w:fill="auto"/>
              <w:spacing w:before="0" w:after="0" w:line="274" w:lineRule="exact"/>
              <w:jc w:val="left"/>
            </w:pPr>
            <w:proofErr w:type="spellStart"/>
            <w:r>
              <w:rPr>
                <w:color w:val="000000"/>
              </w:rPr>
              <w:t>квар</w:t>
            </w:r>
            <w:proofErr w:type="spellEnd"/>
          </w:p>
          <w:p w:rsidR="00551B07" w:rsidRDefault="00551B07" w:rsidP="00D05DCA">
            <w:pPr>
              <w:pStyle w:val="211"/>
              <w:framePr w:w="10138" w:wrap="notBeside" w:vAnchor="text" w:hAnchor="text" w:xAlign="center" w:y="1"/>
              <w:shd w:val="clear" w:color="auto" w:fill="auto"/>
              <w:spacing w:before="0" w:after="0" w:line="274" w:lineRule="exact"/>
              <w:jc w:val="left"/>
            </w:pPr>
            <w:r>
              <w:rPr>
                <w:color w:val="000000"/>
              </w:rPr>
              <w:t>тала</w:t>
            </w:r>
          </w:p>
        </w:tc>
        <w:tc>
          <w:tcPr>
            <w:tcW w:w="883" w:type="dxa"/>
            <w:vMerge w:val="restart"/>
            <w:tcBorders>
              <w:top w:val="single" w:sz="4" w:space="0" w:color="auto"/>
              <w:left w:val="single" w:sz="4" w:space="0" w:color="auto"/>
              <w:bottom w:val="nil"/>
              <w:right w:val="nil"/>
            </w:tcBorders>
            <w:shd w:val="clear" w:color="auto" w:fill="FFFFFF"/>
          </w:tcPr>
          <w:p w:rsidR="00551B07" w:rsidRDefault="00551B07" w:rsidP="00D05DCA">
            <w:pPr>
              <w:pStyle w:val="211"/>
              <w:framePr w:w="10138" w:wrap="notBeside" w:vAnchor="text" w:hAnchor="text" w:xAlign="center" w:y="1"/>
              <w:shd w:val="clear" w:color="auto" w:fill="auto"/>
              <w:spacing w:before="0" w:line="240" w:lineRule="exact"/>
              <w:jc w:val="left"/>
            </w:pPr>
            <w:r>
              <w:rPr>
                <w:color w:val="000000"/>
              </w:rPr>
              <w:t>Номер</w:t>
            </w:r>
          </w:p>
          <w:p w:rsidR="00551B07" w:rsidRDefault="00551B07" w:rsidP="00D05DCA">
            <w:pPr>
              <w:pStyle w:val="211"/>
              <w:framePr w:w="10138" w:wrap="notBeside" w:vAnchor="text" w:hAnchor="text" w:xAlign="center" w:y="1"/>
              <w:shd w:val="clear" w:color="auto" w:fill="auto"/>
              <w:spacing w:before="120" w:after="0" w:line="240" w:lineRule="exact"/>
              <w:jc w:val="left"/>
            </w:pPr>
            <w:r>
              <w:rPr>
                <w:color w:val="000000"/>
              </w:rPr>
              <w:t>выдела</w:t>
            </w:r>
          </w:p>
        </w:tc>
        <w:tc>
          <w:tcPr>
            <w:tcW w:w="1426"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60" w:line="240" w:lineRule="exact"/>
              <w:jc w:val="center"/>
            </w:pPr>
            <w:r>
              <w:rPr>
                <w:color w:val="000000"/>
              </w:rPr>
              <w:t>Состав</w:t>
            </w:r>
          </w:p>
          <w:p w:rsidR="00551B07" w:rsidRDefault="00551B07" w:rsidP="00D05DCA">
            <w:pPr>
              <w:pStyle w:val="211"/>
              <w:framePr w:w="10138" w:wrap="notBeside" w:vAnchor="text" w:hAnchor="text" w:xAlign="center" w:y="1"/>
              <w:shd w:val="clear" w:color="auto" w:fill="auto"/>
              <w:spacing w:before="60" w:after="0" w:line="240" w:lineRule="exact"/>
              <w:ind w:left="160"/>
              <w:jc w:val="left"/>
            </w:pPr>
            <w:r>
              <w:rPr>
                <w:color w:val="000000"/>
              </w:rPr>
              <w:t>насаждений</w:t>
            </w:r>
          </w:p>
        </w:tc>
        <w:tc>
          <w:tcPr>
            <w:tcW w:w="1560"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274" w:lineRule="exact"/>
              <w:ind w:firstLine="320"/>
              <w:jc w:val="left"/>
            </w:pPr>
            <w:r>
              <w:rPr>
                <w:color w:val="000000"/>
              </w:rPr>
              <w:t>Площадь (га) /запас древесины всего (</w:t>
            </w:r>
            <w:proofErr w:type="spellStart"/>
            <w:r>
              <w:rPr>
                <w:color w:val="000000"/>
              </w:rPr>
              <w:t>куб</w:t>
            </w:r>
            <w:proofErr w:type="gramStart"/>
            <w:r>
              <w:rPr>
                <w:color w:val="000000"/>
              </w:rPr>
              <w:t>.м</w:t>
            </w:r>
            <w:proofErr w:type="spellEnd"/>
            <w:proofErr w:type="gramEnd"/>
            <w:r>
              <w:rPr>
                <w:color w:val="000000"/>
              </w:rPr>
              <w:t>)</w:t>
            </w:r>
          </w:p>
        </w:tc>
        <w:tc>
          <w:tcPr>
            <w:tcW w:w="4396" w:type="dxa"/>
            <w:gridSpan w:val="4"/>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10138" w:wrap="notBeside" w:vAnchor="text" w:hAnchor="text" w:xAlign="center" w:y="1"/>
              <w:shd w:val="clear" w:color="auto" w:fill="auto"/>
              <w:spacing w:before="0" w:after="0" w:line="274" w:lineRule="exact"/>
              <w:jc w:val="center"/>
            </w:pPr>
            <w:r>
              <w:rPr>
                <w:color w:val="000000"/>
              </w:rPr>
              <w:t>В том числе по группам возраста древостоя (кв. м./куб. м)</w:t>
            </w:r>
          </w:p>
        </w:tc>
      </w:tr>
      <w:tr w:rsidR="00551B07" w:rsidTr="00D05DCA">
        <w:trPr>
          <w:trHeight w:hRule="exact" w:val="830"/>
          <w:jc w:val="center"/>
        </w:trPr>
        <w:tc>
          <w:tcPr>
            <w:tcW w:w="1272" w:type="dxa"/>
            <w:vMerge/>
            <w:tcBorders>
              <w:top w:val="nil"/>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274" w:lineRule="exact"/>
              <w:jc w:val="center"/>
            </w:pPr>
          </w:p>
        </w:tc>
        <w:tc>
          <w:tcPr>
            <w:tcW w:w="600" w:type="dxa"/>
            <w:vMerge/>
            <w:tcBorders>
              <w:top w:val="nil"/>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274" w:lineRule="exact"/>
              <w:jc w:val="center"/>
            </w:pPr>
          </w:p>
        </w:tc>
        <w:tc>
          <w:tcPr>
            <w:tcW w:w="883" w:type="dxa"/>
            <w:vMerge/>
            <w:tcBorders>
              <w:top w:val="nil"/>
              <w:left w:val="single" w:sz="4" w:space="0" w:color="auto"/>
              <w:bottom w:val="nil"/>
              <w:right w:val="nil"/>
            </w:tcBorders>
            <w:shd w:val="clear" w:color="auto" w:fill="FFFFFF"/>
          </w:tcPr>
          <w:p w:rsidR="00551B07" w:rsidRDefault="00551B07" w:rsidP="00D05DCA">
            <w:pPr>
              <w:pStyle w:val="211"/>
              <w:framePr w:w="10138" w:wrap="notBeside" w:vAnchor="text" w:hAnchor="text" w:xAlign="center" w:y="1"/>
              <w:shd w:val="clear" w:color="auto" w:fill="auto"/>
              <w:spacing w:before="0" w:after="0" w:line="274" w:lineRule="exact"/>
              <w:jc w:val="center"/>
            </w:pPr>
          </w:p>
        </w:tc>
        <w:tc>
          <w:tcPr>
            <w:tcW w:w="1426" w:type="dxa"/>
            <w:vMerge/>
            <w:tcBorders>
              <w:top w:val="nil"/>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274" w:lineRule="exact"/>
              <w:jc w:val="center"/>
            </w:pPr>
          </w:p>
        </w:tc>
        <w:tc>
          <w:tcPr>
            <w:tcW w:w="1560" w:type="dxa"/>
            <w:vMerge/>
            <w:tcBorders>
              <w:top w:val="nil"/>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274" w:lineRule="exact"/>
              <w:jc w:val="center"/>
            </w:pPr>
          </w:p>
        </w:tc>
        <w:tc>
          <w:tcPr>
            <w:tcW w:w="998"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line="240" w:lineRule="exact"/>
              <w:ind w:left="140"/>
              <w:jc w:val="left"/>
            </w:pPr>
            <w:r>
              <w:rPr>
                <w:color w:val="000000"/>
              </w:rPr>
              <w:t>Молод</w:t>
            </w:r>
          </w:p>
          <w:p w:rsidR="00551B07" w:rsidRDefault="00551B07" w:rsidP="00D05DCA">
            <w:pPr>
              <w:pStyle w:val="211"/>
              <w:framePr w:w="10138" w:wrap="notBeside" w:vAnchor="text" w:hAnchor="text" w:xAlign="center" w:y="1"/>
              <w:shd w:val="clear" w:color="auto" w:fill="auto"/>
              <w:spacing w:before="120" w:after="0" w:line="240" w:lineRule="exact"/>
              <w:jc w:val="center"/>
            </w:pPr>
            <w:proofErr w:type="spellStart"/>
            <w:r>
              <w:rPr>
                <w:color w:val="000000"/>
              </w:rPr>
              <w:t>няки</w:t>
            </w:r>
            <w:proofErr w:type="spellEnd"/>
          </w:p>
        </w:tc>
        <w:tc>
          <w:tcPr>
            <w:tcW w:w="1147" w:type="dxa"/>
            <w:tcBorders>
              <w:top w:val="single" w:sz="4" w:space="0" w:color="auto"/>
              <w:left w:val="single" w:sz="4" w:space="0" w:color="auto"/>
              <w:bottom w:val="nil"/>
              <w:right w:val="nil"/>
            </w:tcBorders>
            <w:shd w:val="clear" w:color="auto" w:fill="FFFFFF"/>
          </w:tcPr>
          <w:p w:rsidR="00551B07" w:rsidRDefault="00551B07" w:rsidP="00D05DCA">
            <w:pPr>
              <w:pStyle w:val="211"/>
              <w:framePr w:w="10138" w:wrap="notBeside" w:vAnchor="text" w:hAnchor="text" w:xAlign="center" w:y="1"/>
              <w:shd w:val="clear" w:color="auto" w:fill="auto"/>
              <w:spacing w:before="0" w:after="0" w:line="274" w:lineRule="exact"/>
              <w:ind w:left="200"/>
              <w:jc w:val="left"/>
            </w:pPr>
            <w:r>
              <w:rPr>
                <w:color w:val="000000"/>
              </w:rPr>
              <w:t>Средне</w:t>
            </w:r>
          </w:p>
          <w:p w:rsidR="00551B07" w:rsidRDefault="00551B07" w:rsidP="00D05DCA">
            <w:pPr>
              <w:pStyle w:val="211"/>
              <w:framePr w:w="10138" w:wrap="notBeside" w:vAnchor="text" w:hAnchor="text" w:xAlign="center" w:y="1"/>
              <w:shd w:val="clear" w:color="auto" w:fill="auto"/>
              <w:spacing w:before="0" w:after="0" w:line="274" w:lineRule="exact"/>
              <w:ind w:left="200"/>
              <w:jc w:val="left"/>
            </w:pPr>
            <w:r>
              <w:rPr>
                <w:color w:val="000000"/>
              </w:rPr>
              <w:t>возраст</w:t>
            </w:r>
          </w:p>
          <w:p w:rsidR="00551B07" w:rsidRDefault="00551B07" w:rsidP="00D05DCA">
            <w:pPr>
              <w:pStyle w:val="211"/>
              <w:framePr w:w="10138" w:wrap="notBeside" w:vAnchor="text" w:hAnchor="text" w:xAlign="center" w:y="1"/>
              <w:shd w:val="clear" w:color="auto" w:fill="auto"/>
              <w:spacing w:before="0" w:after="0" w:line="274" w:lineRule="exact"/>
              <w:jc w:val="center"/>
            </w:pPr>
            <w:proofErr w:type="spellStart"/>
            <w:r>
              <w:rPr>
                <w:color w:val="000000"/>
              </w:rPr>
              <w:t>ные</w:t>
            </w:r>
            <w:proofErr w:type="spellEnd"/>
          </w:p>
        </w:tc>
        <w:tc>
          <w:tcPr>
            <w:tcW w:w="984"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line="240" w:lineRule="exact"/>
              <w:jc w:val="left"/>
            </w:pPr>
            <w:proofErr w:type="spellStart"/>
            <w:r>
              <w:rPr>
                <w:color w:val="000000"/>
              </w:rPr>
              <w:t>приспе</w:t>
            </w:r>
            <w:proofErr w:type="spellEnd"/>
            <w:r>
              <w:rPr>
                <w:color w:val="000000"/>
              </w:rPr>
              <w:softHyphen/>
            </w:r>
          </w:p>
          <w:p w:rsidR="00551B07" w:rsidRDefault="00551B07" w:rsidP="00D05DCA">
            <w:pPr>
              <w:pStyle w:val="211"/>
              <w:framePr w:w="10138" w:wrap="notBeside" w:vAnchor="text" w:hAnchor="text" w:xAlign="center" w:y="1"/>
              <w:shd w:val="clear" w:color="auto" w:fill="auto"/>
              <w:spacing w:before="120" w:after="0" w:line="240" w:lineRule="exact"/>
              <w:jc w:val="left"/>
            </w:pPr>
            <w:proofErr w:type="spellStart"/>
            <w:r>
              <w:rPr>
                <w:color w:val="000000"/>
              </w:rPr>
              <w:t>вающие</w:t>
            </w:r>
            <w:proofErr w:type="spellEnd"/>
          </w:p>
        </w:tc>
        <w:tc>
          <w:tcPr>
            <w:tcW w:w="1267" w:type="dxa"/>
            <w:tcBorders>
              <w:top w:val="single" w:sz="4" w:space="0" w:color="auto"/>
              <w:left w:val="single" w:sz="4" w:space="0" w:color="auto"/>
              <w:bottom w:val="nil"/>
              <w:right w:val="single" w:sz="4" w:space="0" w:color="auto"/>
            </w:tcBorders>
            <w:shd w:val="clear" w:color="auto" w:fill="FFFFFF"/>
          </w:tcPr>
          <w:p w:rsidR="00551B07" w:rsidRDefault="00551B07" w:rsidP="00D05DCA">
            <w:pPr>
              <w:pStyle w:val="211"/>
              <w:framePr w:w="10138" w:wrap="notBeside" w:vAnchor="text" w:hAnchor="text" w:xAlign="center" w:y="1"/>
              <w:shd w:val="clear" w:color="auto" w:fill="auto"/>
              <w:spacing w:before="0" w:after="0" w:line="269" w:lineRule="exact"/>
              <w:jc w:val="center"/>
            </w:pPr>
            <w:r>
              <w:rPr>
                <w:color w:val="000000"/>
              </w:rPr>
              <w:t xml:space="preserve">спелые и </w:t>
            </w:r>
            <w:proofErr w:type="gramStart"/>
            <w:r>
              <w:rPr>
                <w:color w:val="000000"/>
              </w:rPr>
              <w:t xml:space="preserve">перестой </w:t>
            </w:r>
            <w:proofErr w:type="spellStart"/>
            <w:r>
              <w:rPr>
                <w:color w:val="000000"/>
              </w:rPr>
              <w:t>ные</w:t>
            </w:r>
            <w:proofErr w:type="spellEnd"/>
            <w:proofErr w:type="gramEnd"/>
          </w:p>
        </w:tc>
      </w:tr>
      <w:tr w:rsidR="00551B07" w:rsidTr="00D05DCA">
        <w:trPr>
          <w:trHeight w:hRule="exact" w:val="278"/>
          <w:jc w:val="center"/>
        </w:trPr>
        <w:tc>
          <w:tcPr>
            <w:tcW w:w="1272"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38" w:wrap="notBeside" w:vAnchor="text" w:hAnchor="text" w:xAlign="center" w:y="1"/>
              <w:shd w:val="clear" w:color="auto" w:fill="auto"/>
              <w:spacing w:before="0" w:after="0" w:line="240" w:lineRule="exact"/>
              <w:jc w:val="center"/>
            </w:pPr>
            <w:r>
              <w:rPr>
                <w:color w:val="000000"/>
              </w:rPr>
              <w:t>1</w:t>
            </w:r>
          </w:p>
        </w:tc>
        <w:tc>
          <w:tcPr>
            <w:tcW w:w="600"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38" w:wrap="notBeside" w:vAnchor="text" w:hAnchor="text" w:xAlign="center" w:y="1"/>
              <w:shd w:val="clear" w:color="auto" w:fill="auto"/>
              <w:spacing w:before="0" w:after="0" w:line="240" w:lineRule="exact"/>
              <w:ind w:left="240"/>
              <w:jc w:val="left"/>
            </w:pPr>
            <w:r>
              <w:rPr>
                <w:color w:val="000000"/>
              </w:rPr>
              <w:t>2</w:t>
            </w:r>
          </w:p>
        </w:tc>
        <w:tc>
          <w:tcPr>
            <w:tcW w:w="883" w:type="dxa"/>
            <w:tcBorders>
              <w:top w:val="single" w:sz="4" w:space="0" w:color="auto"/>
              <w:left w:val="single" w:sz="4" w:space="0" w:color="auto"/>
              <w:bottom w:val="nil"/>
              <w:right w:val="nil"/>
            </w:tcBorders>
            <w:shd w:val="clear" w:color="auto" w:fill="FFFFFF"/>
          </w:tcPr>
          <w:p w:rsidR="00551B07" w:rsidRDefault="00551B07" w:rsidP="00D05DCA">
            <w:pPr>
              <w:pStyle w:val="211"/>
              <w:framePr w:w="10138" w:wrap="notBeside" w:vAnchor="text" w:hAnchor="text" w:xAlign="center" w:y="1"/>
              <w:shd w:val="clear" w:color="auto" w:fill="auto"/>
              <w:spacing w:before="0" w:after="0" w:line="240" w:lineRule="exact"/>
              <w:jc w:val="center"/>
            </w:pPr>
            <w:r>
              <w:rPr>
                <w:color w:val="000000"/>
              </w:rPr>
              <w:t>3</w:t>
            </w:r>
          </w:p>
        </w:tc>
        <w:tc>
          <w:tcPr>
            <w:tcW w:w="1426" w:type="dxa"/>
            <w:tcBorders>
              <w:top w:val="single" w:sz="4" w:space="0" w:color="auto"/>
              <w:left w:val="single" w:sz="4" w:space="0" w:color="auto"/>
              <w:bottom w:val="nil"/>
              <w:right w:val="nil"/>
            </w:tcBorders>
            <w:shd w:val="clear" w:color="auto" w:fill="FFFFFF"/>
          </w:tcPr>
          <w:p w:rsidR="00551B07" w:rsidRDefault="00551B07" w:rsidP="00D05DCA">
            <w:pPr>
              <w:pStyle w:val="211"/>
              <w:framePr w:w="10138" w:wrap="notBeside" w:vAnchor="text" w:hAnchor="text" w:xAlign="center" w:y="1"/>
              <w:shd w:val="clear" w:color="auto" w:fill="auto"/>
              <w:spacing w:before="0" w:after="0" w:line="240" w:lineRule="exact"/>
              <w:jc w:val="center"/>
            </w:pPr>
            <w:r>
              <w:rPr>
                <w:color w:val="000000"/>
              </w:rPr>
              <w:t>4</w:t>
            </w:r>
          </w:p>
        </w:tc>
        <w:tc>
          <w:tcPr>
            <w:tcW w:w="1560" w:type="dxa"/>
            <w:tcBorders>
              <w:top w:val="single" w:sz="4" w:space="0" w:color="auto"/>
              <w:left w:val="single" w:sz="4" w:space="0" w:color="auto"/>
              <w:bottom w:val="nil"/>
              <w:right w:val="nil"/>
            </w:tcBorders>
            <w:shd w:val="clear" w:color="auto" w:fill="FFFFFF"/>
          </w:tcPr>
          <w:p w:rsidR="00551B07" w:rsidRDefault="00551B07" w:rsidP="00D05DCA">
            <w:pPr>
              <w:pStyle w:val="211"/>
              <w:framePr w:w="10138" w:wrap="notBeside" w:vAnchor="text" w:hAnchor="text" w:xAlign="center" w:y="1"/>
              <w:shd w:val="clear" w:color="auto" w:fill="auto"/>
              <w:spacing w:before="0" w:after="0" w:line="240" w:lineRule="exact"/>
              <w:jc w:val="center"/>
            </w:pPr>
            <w:r>
              <w:rPr>
                <w:color w:val="000000"/>
              </w:rPr>
              <w:t>5</w:t>
            </w:r>
          </w:p>
        </w:tc>
        <w:tc>
          <w:tcPr>
            <w:tcW w:w="998"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38" w:wrap="notBeside" w:vAnchor="text" w:hAnchor="text" w:xAlign="center" w:y="1"/>
              <w:shd w:val="clear" w:color="auto" w:fill="auto"/>
              <w:spacing w:before="0" w:after="0" w:line="240" w:lineRule="exact"/>
              <w:jc w:val="center"/>
            </w:pPr>
            <w:r>
              <w:rPr>
                <w:color w:val="000000"/>
              </w:rPr>
              <w:t>6</w:t>
            </w:r>
          </w:p>
        </w:tc>
        <w:tc>
          <w:tcPr>
            <w:tcW w:w="1147" w:type="dxa"/>
            <w:tcBorders>
              <w:top w:val="single" w:sz="4" w:space="0" w:color="auto"/>
              <w:left w:val="single" w:sz="4" w:space="0" w:color="auto"/>
              <w:bottom w:val="nil"/>
              <w:right w:val="nil"/>
            </w:tcBorders>
            <w:shd w:val="clear" w:color="auto" w:fill="FFFFFF"/>
          </w:tcPr>
          <w:p w:rsidR="00551B07" w:rsidRDefault="00551B07" w:rsidP="00D05DCA">
            <w:pPr>
              <w:pStyle w:val="211"/>
              <w:framePr w:w="10138" w:wrap="notBeside" w:vAnchor="text" w:hAnchor="text" w:xAlign="center" w:y="1"/>
              <w:shd w:val="clear" w:color="auto" w:fill="auto"/>
              <w:spacing w:before="0" w:after="0" w:line="240" w:lineRule="exact"/>
              <w:jc w:val="center"/>
            </w:pPr>
            <w:r>
              <w:rPr>
                <w:color w:val="000000"/>
              </w:rPr>
              <w:t>7</w:t>
            </w:r>
          </w:p>
        </w:tc>
        <w:tc>
          <w:tcPr>
            <w:tcW w:w="98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38" w:wrap="notBeside" w:vAnchor="text" w:hAnchor="text" w:xAlign="center" w:y="1"/>
              <w:shd w:val="clear" w:color="auto" w:fill="auto"/>
              <w:spacing w:before="0" w:after="0" w:line="240" w:lineRule="exact"/>
              <w:jc w:val="center"/>
            </w:pPr>
            <w:r>
              <w:rPr>
                <w:color w:val="000000"/>
              </w:rPr>
              <w:t>8</w:t>
            </w:r>
          </w:p>
        </w:tc>
        <w:tc>
          <w:tcPr>
            <w:tcW w:w="1267" w:type="dxa"/>
            <w:tcBorders>
              <w:top w:val="single" w:sz="4" w:space="0" w:color="auto"/>
              <w:left w:val="single" w:sz="4" w:space="0" w:color="auto"/>
              <w:bottom w:val="nil"/>
              <w:right w:val="single" w:sz="4" w:space="0" w:color="auto"/>
            </w:tcBorders>
            <w:shd w:val="clear" w:color="auto" w:fill="FFFFFF"/>
          </w:tcPr>
          <w:p w:rsidR="00551B07" w:rsidRDefault="00551B07" w:rsidP="00D05DCA">
            <w:pPr>
              <w:pStyle w:val="211"/>
              <w:framePr w:w="10138" w:wrap="notBeside" w:vAnchor="text" w:hAnchor="text" w:xAlign="center" w:y="1"/>
              <w:shd w:val="clear" w:color="auto" w:fill="auto"/>
              <w:spacing w:before="0" w:after="0" w:line="240" w:lineRule="exact"/>
              <w:jc w:val="center"/>
            </w:pPr>
            <w:r>
              <w:rPr>
                <w:color w:val="000000"/>
              </w:rPr>
              <w:t>9</w:t>
            </w:r>
          </w:p>
        </w:tc>
      </w:tr>
      <w:tr w:rsidR="00551B07" w:rsidTr="00D05DCA">
        <w:trPr>
          <w:trHeight w:hRule="exact" w:val="283"/>
          <w:jc w:val="center"/>
        </w:trPr>
        <w:tc>
          <w:tcPr>
            <w:tcW w:w="1272"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240" w:lineRule="exact"/>
              <w:ind w:left="220"/>
              <w:jc w:val="left"/>
            </w:pPr>
            <w:r>
              <w:rPr>
                <w:color w:val="000000"/>
              </w:rPr>
              <w:t>Защитные</w:t>
            </w:r>
          </w:p>
        </w:tc>
        <w:tc>
          <w:tcPr>
            <w:tcW w:w="600"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240" w:lineRule="exact"/>
              <w:jc w:val="left"/>
            </w:pPr>
            <w:r>
              <w:rPr>
                <w:color w:val="000000"/>
              </w:rPr>
              <w:t>143</w:t>
            </w:r>
          </w:p>
        </w:tc>
        <w:tc>
          <w:tcPr>
            <w:tcW w:w="883" w:type="dxa"/>
            <w:tcBorders>
              <w:top w:val="single" w:sz="4" w:space="0" w:color="auto"/>
              <w:left w:val="single" w:sz="4" w:space="0" w:color="auto"/>
              <w:bottom w:val="nil"/>
              <w:right w:val="nil"/>
            </w:tcBorders>
            <w:shd w:val="clear" w:color="auto" w:fill="FFFFFF"/>
          </w:tcPr>
          <w:p w:rsidR="00551B07" w:rsidRDefault="00551B07" w:rsidP="00D05DCA">
            <w:pPr>
              <w:pStyle w:val="211"/>
              <w:framePr w:w="10138" w:wrap="notBeside" w:vAnchor="text" w:hAnchor="text" w:xAlign="center" w:y="1"/>
              <w:shd w:val="clear" w:color="auto" w:fill="auto"/>
              <w:spacing w:before="0" w:after="0" w:line="240" w:lineRule="exact"/>
              <w:ind w:left="260"/>
              <w:jc w:val="left"/>
            </w:pPr>
            <w:r>
              <w:rPr>
                <w:color w:val="000000"/>
              </w:rPr>
              <w:t>ч17</w:t>
            </w:r>
          </w:p>
        </w:tc>
        <w:tc>
          <w:tcPr>
            <w:tcW w:w="1426" w:type="dxa"/>
            <w:tcBorders>
              <w:top w:val="single" w:sz="4" w:space="0" w:color="auto"/>
              <w:left w:val="single" w:sz="4" w:space="0" w:color="auto"/>
              <w:bottom w:val="nil"/>
              <w:right w:val="nil"/>
            </w:tcBorders>
            <w:shd w:val="clear" w:color="auto" w:fill="FFFFFF"/>
          </w:tcPr>
          <w:p w:rsidR="00551B07" w:rsidRDefault="00551B07" w:rsidP="00D05DCA">
            <w:pPr>
              <w:pStyle w:val="211"/>
              <w:framePr w:w="10138" w:wrap="notBeside" w:vAnchor="text" w:hAnchor="text" w:xAlign="center" w:y="1"/>
              <w:shd w:val="clear" w:color="auto" w:fill="auto"/>
              <w:spacing w:before="0" w:after="0" w:line="240" w:lineRule="exact"/>
              <w:ind w:left="300"/>
              <w:jc w:val="left"/>
            </w:pPr>
            <w:proofErr w:type="gramStart"/>
            <w:r>
              <w:rPr>
                <w:color w:val="000000"/>
              </w:rPr>
              <w:t>л</w:t>
            </w:r>
            <w:proofErr w:type="gramEnd"/>
            <w:r>
              <w:rPr>
                <w:color w:val="000000"/>
              </w:rPr>
              <w:t>/к 10Со</w:t>
            </w:r>
          </w:p>
        </w:tc>
        <w:tc>
          <w:tcPr>
            <w:tcW w:w="1560" w:type="dxa"/>
            <w:tcBorders>
              <w:top w:val="single" w:sz="4" w:space="0" w:color="auto"/>
              <w:left w:val="single" w:sz="4" w:space="0" w:color="auto"/>
              <w:bottom w:val="nil"/>
              <w:right w:val="nil"/>
            </w:tcBorders>
            <w:shd w:val="clear" w:color="auto" w:fill="FFFFFF"/>
          </w:tcPr>
          <w:p w:rsidR="00551B07" w:rsidRDefault="00551B07" w:rsidP="00D05DCA">
            <w:pPr>
              <w:pStyle w:val="211"/>
              <w:framePr w:w="10138" w:wrap="notBeside" w:vAnchor="text" w:hAnchor="text" w:xAlign="center" w:y="1"/>
              <w:shd w:val="clear" w:color="auto" w:fill="auto"/>
              <w:spacing w:before="0" w:after="0" w:line="240" w:lineRule="exact"/>
              <w:ind w:firstLine="320"/>
              <w:jc w:val="left"/>
            </w:pPr>
            <w:r>
              <w:rPr>
                <w:color w:val="000000"/>
              </w:rPr>
              <w:t>5000/115</w:t>
            </w:r>
          </w:p>
        </w:tc>
        <w:tc>
          <w:tcPr>
            <w:tcW w:w="998"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80" w:lineRule="exact"/>
              <w:jc w:val="center"/>
            </w:pPr>
            <w:r>
              <w:rPr>
                <w:rStyle w:val="24pt"/>
                <w:color w:val="000000"/>
              </w:rPr>
              <w:t>-</w:t>
            </w:r>
          </w:p>
        </w:tc>
        <w:tc>
          <w:tcPr>
            <w:tcW w:w="1147" w:type="dxa"/>
            <w:tcBorders>
              <w:top w:val="single" w:sz="4" w:space="0" w:color="auto"/>
              <w:left w:val="single" w:sz="4" w:space="0" w:color="auto"/>
              <w:bottom w:val="nil"/>
              <w:right w:val="nil"/>
            </w:tcBorders>
            <w:shd w:val="clear" w:color="auto" w:fill="FFFFFF"/>
          </w:tcPr>
          <w:p w:rsidR="00551B07" w:rsidRDefault="00551B07" w:rsidP="00D05DCA">
            <w:pPr>
              <w:pStyle w:val="211"/>
              <w:framePr w:w="10138" w:wrap="notBeside" w:vAnchor="text" w:hAnchor="text" w:xAlign="center" w:y="1"/>
              <w:shd w:val="clear" w:color="auto" w:fill="auto"/>
              <w:spacing w:before="0" w:after="0" w:line="240" w:lineRule="exact"/>
              <w:jc w:val="left"/>
            </w:pPr>
            <w:r>
              <w:rPr>
                <w:color w:val="000000"/>
              </w:rPr>
              <w:t>5000/115</w:t>
            </w:r>
          </w:p>
        </w:tc>
        <w:tc>
          <w:tcPr>
            <w:tcW w:w="984"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80" w:lineRule="exact"/>
              <w:jc w:val="center"/>
            </w:pPr>
            <w:r>
              <w:rPr>
                <w:rStyle w:val="24pt"/>
                <w:color w:val="000000"/>
              </w:rPr>
              <w:t>-</w:t>
            </w:r>
          </w:p>
        </w:tc>
        <w:tc>
          <w:tcPr>
            <w:tcW w:w="1267" w:type="dxa"/>
            <w:tcBorders>
              <w:top w:val="single" w:sz="4" w:space="0" w:color="auto"/>
              <w:left w:val="single" w:sz="4" w:space="0" w:color="auto"/>
              <w:bottom w:val="nil"/>
              <w:right w:val="single" w:sz="4" w:space="0" w:color="auto"/>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80" w:lineRule="exact"/>
              <w:jc w:val="center"/>
            </w:pPr>
            <w:r>
              <w:rPr>
                <w:rStyle w:val="24pt"/>
                <w:color w:val="000000"/>
              </w:rPr>
              <w:t>-</w:t>
            </w:r>
          </w:p>
        </w:tc>
      </w:tr>
      <w:tr w:rsidR="00551B07" w:rsidTr="00D05DCA">
        <w:trPr>
          <w:trHeight w:hRule="exact" w:val="288"/>
          <w:jc w:val="center"/>
        </w:trPr>
        <w:tc>
          <w:tcPr>
            <w:tcW w:w="1272" w:type="dxa"/>
            <w:vMerge/>
            <w:tcBorders>
              <w:top w:val="nil"/>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80" w:lineRule="exact"/>
              <w:jc w:val="center"/>
            </w:pPr>
          </w:p>
        </w:tc>
        <w:tc>
          <w:tcPr>
            <w:tcW w:w="600" w:type="dxa"/>
            <w:vMerge/>
            <w:tcBorders>
              <w:top w:val="nil"/>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80" w:lineRule="exact"/>
              <w:jc w:val="center"/>
            </w:pPr>
          </w:p>
        </w:tc>
        <w:tc>
          <w:tcPr>
            <w:tcW w:w="883"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240" w:lineRule="exact"/>
              <w:ind w:left="260"/>
              <w:jc w:val="left"/>
            </w:pPr>
            <w:r>
              <w:rPr>
                <w:color w:val="000000"/>
              </w:rPr>
              <w:t>ч29</w:t>
            </w:r>
          </w:p>
        </w:tc>
        <w:tc>
          <w:tcPr>
            <w:tcW w:w="1426"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240" w:lineRule="exact"/>
              <w:ind w:left="160"/>
              <w:jc w:val="left"/>
            </w:pPr>
            <w:r>
              <w:rPr>
                <w:color w:val="000000"/>
              </w:rPr>
              <w:t>Прогалина</w:t>
            </w:r>
          </w:p>
        </w:tc>
        <w:tc>
          <w:tcPr>
            <w:tcW w:w="1560"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240" w:lineRule="exact"/>
              <w:jc w:val="center"/>
            </w:pPr>
            <w:r>
              <w:rPr>
                <w:color w:val="000000"/>
              </w:rPr>
              <w:t>1500/-</w:t>
            </w:r>
          </w:p>
        </w:tc>
        <w:tc>
          <w:tcPr>
            <w:tcW w:w="998"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80" w:lineRule="exact"/>
              <w:jc w:val="center"/>
            </w:pPr>
            <w:r>
              <w:rPr>
                <w:rStyle w:val="24pt"/>
                <w:color w:val="000000"/>
              </w:rPr>
              <w:t>-</w:t>
            </w:r>
          </w:p>
        </w:tc>
        <w:tc>
          <w:tcPr>
            <w:tcW w:w="1147"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80" w:lineRule="exact"/>
              <w:jc w:val="center"/>
            </w:pPr>
            <w:r>
              <w:rPr>
                <w:rStyle w:val="24pt"/>
                <w:color w:val="000000"/>
              </w:rPr>
              <w:t>-</w:t>
            </w:r>
          </w:p>
        </w:tc>
        <w:tc>
          <w:tcPr>
            <w:tcW w:w="984"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80" w:lineRule="exact"/>
              <w:jc w:val="center"/>
            </w:pPr>
            <w:r>
              <w:rPr>
                <w:rStyle w:val="24pt"/>
                <w:color w:val="000000"/>
              </w:rPr>
              <w:t>-</w:t>
            </w:r>
          </w:p>
        </w:tc>
        <w:tc>
          <w:tcPr>
            <w:tcW w:w="1267" w:type="dxa"/>
            <w:tcBorders>
              <w:top w:val="single" w:sz="4" w:space="0" w:color="auto"/>
              <w:left w:val="single" w:sz="4" w:space="0" w:color="auto"/>
              <w:bottom w:val="nil"/>
              <w:right w:val="single" w:sz="4" w:space="0" w:color="auto"/>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80" w:lineRule="exact"/>
              <w:jc w:val="center"/>
            </w:pPr>
            <w:r>
              <w:rPr>
                <w:rStyle w:val="24pt"/>
                <w:color w:val="000000"/>
              </w:rPr>
              <w:t>-</w:t>
            </w:r>
          </w:p>
        </w:tc>
      </w:tr>
      <w:tr w:rsidR="00551B07" w:rsidTr="00D05DCA">
        <w:trPr>
          <w:trHeight w:hRule="exact" w:val="576"/>
          <w:jc w:val="center"/>
        </w:trPr>
        <w:tc>
          <w:tcPr>
            <w:tcW w:w="1272" w:type="dxa"/>
            <w:vMerge/>
            <w:tcBorders>
              <w:top w:val="nil"/>
              <w:left w:val="single" w:sz="4" w:space="0" w:color="auto"/>
              <w:bottom w:val="single" w:sz="4" w:space="0" w:color="auto"/>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80" w:lineRule="exact"/>
              <w:jc w:val="center"/>
            </w:pPr>
          </w:p>
        </w:tc>
        <w:tc>
          <w:tcPr>
            <w:tcW w:w="600" w:type="dxa"/>
            <w:vMerge/>
            <w:tcBorders>
              <w:top w:val="nil"/>
              <w:left w:val="single" w:sz="4" w:space="0" w:color="auto"/>
              <w:bottom w:val="single" w:sz="4" w:space="0" w:color="auto"/>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80" w:lineRule="exact"/>
              <w:jc w:val="center"/>
            </w:pPr>
          </w:p>
        </w:tc>
        <w:tc>
          <w:tcPr>
            <w:tcW w:w="883"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240" w:lineRule="exact"/>
              <w:ind w:left="260"/>
              <w:jc w:val="left"/>
            </w:pPr>
            <w:r>
              <w:rPr>
                <w:color w:val="000000"/>
              </w:rPr>
              <w:t>ч42</w:t>
            </w:r>
          </w:p>
        </w:tc>
        <w:tc>
          <w:tcPr>
            <w:tcW w:w="1426" w:type="dxa"/>
            <w:tcBorders>
              <w:top w:val="single" w:sz="4" w:space="0" w:color="auto"/>
              <w:left w:val="single" w:sz="4" w:space="0" w:color="auto"/>
              <w:bottom w:val="single" w:sz="4" w:space="0" w:color="auto"/>
              <w:right w:val="nil"/>
            </w:tcBorders>
            <w:shd w:val="clear" w:color="auto" w:fill="FFFFFF"/>
            <w:vAlign w:val="bottom"/>
          </w:tcPr>
          <w:p w:rsidR="00551B07" w:rsidRDefault="00551B07" w:rsidP="00D05DCA">
            <w:pPr>
              <w:pStyle w:val="211"/>
              <w:framePr w:w="10138" w:wrap="notBeside" w:vAnchor="text" w:hAnchor="text" w:xAlign="center" w:y="1"/>
              <w:shd w:val="clear" w:color="auto" w:fill="auto"/>
              <w:spacing w:before="0" w:line="240" w:lineRule="exact"/>
              <w:jc w:val="center"/>
            </w:pPr>
            <w:r>
              <w:rPr>
                <w:color w:val="000000"/>
              </w:rPr>
              <w:t>Дорога</w:t>
            </w:r>
          </w:p>
          <w:p w:rsidR="00551B07" w:rsidRDefault="00551B07" w:rsidP="00D05DCA">
            <w:pPr>
              <w:pStyle w:val="211"/>
              <w:framePr w:w="10138" w:wrap="notBeside" w:vAnchor="text" w:hAnchor="text" w:xAlign="center" w:y="1"/>
              <w:shd w:val="clear" w:color="auto" w:fill="auto"/>
              <w:spacing w:before="120" w:after="0" w:line="240" w:lineRule="exact"/>
              <w:ind w:left="160"/>
              <w:jc w:val="left"/>
            </w:pPr>
            <w:r>
              <w:rPr>
                <w:color w:val="000000"/>
              </w:rPr>
              <w:t>грунтовая</w:t>
            </w:r>
          </w:p>
        </w:tc>
        <w:tc>
          <w:tcPr>
            <w:tcW w:w="1560"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240" w:lineRule="exact"/>
              <w:jc w:val="center"/>
            </w:pPr>
            <w:r>
              <w:rPr>
                <w:color w:val="000000"/>
              </w:rPr>
              <w:t>2500/-</w:t>
            </w:r>
          </w:p>
        </w:tc>
        <w:tc>
          <w:tcPr>
            <w:tcW w:w="998"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240" w:lineRule="exact"/>
              <w:jc w:val="center"/>
            </w:pPr>
            <w:r>
              <w:rPr>
                <w:color w:val="000000"/>
              </w:rPr>
              <w:t>-</w:t>
            </w:r>
          </w:p>
        </w:tc>
        <w:tc>
          <w:tcPr>
            <w:tcW w:w="1147"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240" w:lineRule="exact"/>
              <w:jc w:val="center"/>
            </w:pPr>
            <w:r>
              <w:rPr>
                <w:color w:val="000000"/>
              </w:rPr>
              <w:t>-</w:t>
            </w:r>
          </w:p>
        </w:tc>
        <w:tc>
          <w:tcPr>
            <w:tcW w:w="984"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240" w:lineRule="exact"/>
              <w:jc w:val="center"/>
            </w:pPr>
            <w:r>
              <w:rPr>
                <w:color w:val="000000"/>
              </w:rPr>
              <w:t>-</w:t>
            </w: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rsidR="00551B07" w:rsidRDefault="00551B07" w:rsidP="00D05DCA">
            <w:pPr>
              <w:pStyle w:val="211"/>
              <w:framePr w:w="10138" w:wrap="notBeside" w:vAnchor="text" w:hAnchor="text" w:xAlign="center" w:y="1"/>
              <w:shd w:val="clear" w:color="auto" w:fill="auto"/>
              <w:spacing w:before="0" w:after="0" w:line="240" w:lineRule="exact"/>
              <w:jc w:val="center"/>
            </w:pPr>
            <w:r>
              <w:rPr>
                <w:color w:val="000000"/>
              </w:rPr>
              <w:t>-</w:t>
            </w:r>
          </w:p>
        </w:tc>
      </w:tr>
    </w:tbl>
    <w:p w:rsidR="00551B07" w:rsidRDefault="00551B07" w:rsidP="00551B07">
      <w:pPr>
        <w:framePr w:w="10138" w:wrap="notBeside" w:vAnchor="text" w:hAnchor="text" w:xAlign="center" w:y="1"/>
        <w:rPr>
          <w:sz w:val="2"/>
          <w:szCs w:val="2"/>
        </w:rPr>
      </w:pPr>
    </w:p>
    <w:p w:rsidR="00551B07" w:rsidRDefault="00551B07" w:rsidP="00551B07">
      <w:pPr>
        <w:spacing w:line="480" w:lineRule="exact"/>
      </w:pPr>
    </w:p>
    <w:p w:rsidR="00551B07" w:rsidRDefault="00551B07" w:rsidP="00551B07">
      <w:pPr>
        <w:pStyle w:val="affe"/>
        <w:framePr w:w="10382" w:wrap="notBeside" w:vAnchor="text" w:hAnchor="text" w:xAlign="center" w:y="1"/>
        <w:shd w:val="clear" w:color="auto" w:fill="auto"/>
        <w:spacing w:line="240" w:lineRule="exact"/>
        <w:jc w:val="left"/>
      </w:pPr>
      <w:r>
        <w:rPr>
          <w:rStyle w:val="affd"/>
          <w:color w:val="000000"/>
        </w:rPr>
        <w:t>3. Средние таксационные показатели насаждений лесного участка</w:t>
      </w:r>
    </w:p>
    <w:tbl>
      <w:tblPr>
        <w:tblW w:w="0" w:type="auto"/>
        <w:jc w:val="center"/>
        <w:tblLayout w:type="fixed"/>
        <w:tblCellMar>
          <w:left w:w="0" w:type="dxa"/>
          <w:right w:w="0" w:type="dxa"/>
        </w:tblCellMar>
        <w:tblLook w:val="0000" w:firstRow="0" w:lastRow="0" w:firstColumn="0" w:lastColumn="0" w:noHBand="0" w:noVBand="0"/>
      </w:tblPr>
      <w:tblGrid>
        <w:gridCol w:w="1176"/>
        <w:gridCol w:w="696"/>
        <w:gridCol w:w="826"/>
        <w:gridCol w:w="1138"/>
        <w:gridCol w:w="1416"/>
        <w:gridCol w:w="816"/>
        <w:gridCol w:w="826"/>
        <w:gridCol w:w="754"/>
        <w:gridCol w:w="1027"/>
        <w:gridCol w:w="840"/>
        <w:gridCol w:w="869"/>
      </w:tblGrid>
      <w:tr w:rsidR="00551B07" w:rsidTr="00D05DCA">
        <w:trPr>
          <w:trHeight w:hRule="exact" w:val="1128"/>
          <w:jc w:val="center"/>
        </w:trPr>
        <w:tc>
          <w:tcPr>
            <w:tcW w:w="1176"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69" w:lineRule="exact"/>
              <w:jc w:val="center"/>
            </w:pPr>
            <w:r>
              <w:rPr>
                <w:color w:val="000000"/>
              </w:rPr>
              <w:t xml:space="preserve">Целевое </w:t>
            </w:r>
            <w:proofErr w:type="spellStart"/>
            <w:proofErr w:type="gramStart"/>
            <w:r>
              <w:rPr>
                <w:color w:val="000000"/>
              </w:rPr>
              <w:t>назначе</w:t>
            </w:r>
            <w:proofErr w:type="spellEnd"/>
            <w:r>
              <w:rPr>
                <w:color w:val="000000"/>
              </w:rPr>
              <w:t xml:space="preserve"> </w:t>
            </w:r>
            <w:proofErr w:type="spellStart"/>
            <w:r>
              <w:rPr>
                <w:color w:val="000000"/>
              </w:rPr>
              <w:t>ние</w:t>
            </w:r>
            <w:proofErr w:type="spellEnd"/>
            <w:proofErr w:type="gramEnd"/>
            <w:r>
              <w:rPr>
                <w:color w:val="000000"/>
              </w:rPr>
              <w:t xml:space="preserve"> лесов</w:t>
            </w:r>
          </w:p>
        </w:tc>
        <w:tc>
          <w:tcPr>
            <w:tcW w:w="696"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74" w:lineRule="exact"/>
              <w:ind w:left="180"/>
              <w:jc w:val="left"/>
            </w:pPr>
            <w:r>
              <w:rPr>
                <w:color w:val="000000"/>
              </w:rPr>
              <w:t>Но</w:t>
            </w:r>
          </w:p>
          <w:p w:rsidR="00551B07" w:rsidRDefault="00551B07" w:rsidP="00D05DCA">
            <w:pPr>
              <w:pStyle w:val="211"/>
              <w:framePr w:w="10382" w:wrap="notBeside" w:vAnchor="text" w:hAnchor="text" w:xAlign="center" w:y="1"/>
              <w:shd w:val="clear" w:color="auto" w:fill="auto"/>
              <w:spacing w:before="0" w:after="0" w:line="274" w:lineRule="exact"/>
              <w:ind w:left="180"/>
              <w:jc w:val="left"/>
            </w:pPr>
            <w:r>
              <w:rPr>
                <w:color w:val="000000"/>
              </w:rPr>
              <w:t>мер</w:t>
            </w:r>
          </w:p>
          <w:p w:rsidR="00551B07" w:rsidRDefault="00551B07" w:rsidP="00D05DCA">
            <w:pPr>
              <w:pStyle w:val="211"/>
              <w:framePr w:w="10382" w:wrap="notBeside" w:vAnchor="text" w:hAnchor="text" w:xAlign="center" w:y="1"/>
              <w:shd w:val="clear" w:color="auto" w:fill="auto"/>
              <w:spacing w:before="0" w:after="0" w:line="274" w:lineRule="exact"/>
              <w:jc w:val="left"/>
            </w:pPr>
            <w:proofErr w:type="spellStart"/>
            <w:r>
              <w:rPr>
                <w:color w:val="000000"/>
              </w:rPr>
              <w:t>квар</w:t>
            </w:r>
            <w:proofErr w:type="spellEnd"/>
            <w:r>
              <w:rPr>
                <w:color w:val="000000"/>
              </w:rPr>
              <w:softHyphen/>
            </w:r>
          </w:p>
          <w:p w:rsidR="00551B07" w:rsidRDefault="00551B07" w:rsidP="00D05DCA">
            <w:pPr>
              <w:pStyle w:val="211"/>
              <w:framePr w:w="10382" w:wrap="notBeside" w:vAnchor="text" w:hAnchor="text" w:xAlign="center" w:y="1"/>
              <w:shd w:val="clear" w:color="auto" w:fill="auto"/>
              <w:spacing w:before="0" w:after="0" w:line="274" w:lineRule="exact"/>
              <w:ind w:left="180"/>
              <w:jc w:val="left"/>
            </w:pPr>
            <w:r>
              <w:rPr>
                <w:color w:val="000000"/>
              </w:rPr>
              <w:t>тала</w:t>
            </w:r>
          </w:p>
        </w:tc>
        <w:tc>
          <w:tcPr>
            <w:tcW w:w="826"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74" w:lineRule="exact"/>
              <w:jc w:val="left"/>
            </w:pPr>
            <w:r>
              <w:rPr>
                <w:color w:val="000000"/>
              </w:rPr>
              <w:t>Номер</w:t>
            </w:r>
          </w:p>
          <w:p w:rsidR="00551B07" w:rsidRDefault="00551B07" w:rsidP="00D05DCA">
            <w:pPr>
              <w:pStyle w:val="211"/>
              <w:framePr w:w="10382" w:wrap="notBeside" w:vAnchor="text" w:hAnchor="text" w:xAlign="center" w:y="1"/>
              <w:shd w:val="clear" w:color="auto" w:fill="auto"/>
              <w:spacing w:before="0" w:after="0" w:line="274" w:lineRule="exact"/>
              <w:ind w:left="220"/>
              <w:jc w:val="left"/>
            </w:pPr>
            <w:proofErr w:type="spellStart"/>
            <w:r>
              <w:rPr>
                <w:color w:val="000000"/>
              </w:rPr>
              <w:t>выде</w:t>
            </w:r>
            <w:proofErr w:type="spellEnd"/>
          </w:p>
          <w:p w:rsidR="00551B07" w:rsidRDefault="00551B07" w:rsidP="00D05DCA">
            <w:pPr>
              <w:pStyle w:val="211"/>
              <w:framePr w:w="10382" w:wrap="notBeside" w:vAnchor="text" w:hAnchor="text" w:xAlign="center" w:y="1"/>
              <w:shd w:val="clear" w:color="auto" w:fill="auto"/>
              <w:spacing w:before="0" w:after="0" w:line="274" w:lineRule="exact"/>
              <w:jc w:val="center"/>
            </w:pPr>
            <w:r>
              <w:rPr>
                <w:color w:val="000000"/>
              </w:rPr>
              <w:t>ла</w:t>
            </w:r>
          </w:p>
        </w:tc>
        <w:tc>
          <w:tcPr>
            <w:tcW w:w="1138"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74" w:lineRule="exact"/>
              <w:jc w:val="left"/>
            </w:pPr>
            <w:proofErr w:type="spellStart"/>
            <w:r>
              <w:rPr>
                <w:color w:val="000000"/>
              </w:rPr>
              <w:t>Хозяйст</w:t>
            </w:r>
            <w:proofErr w:type="spellEnd"/>
          </w:p>
          <w:p w:rsidR="00551B07" w:rsidRDefault="00551B07" w:rsidP="00D05DCA">
            <w:pPr>
              <w:pStyle w:val="211"/>
              <w:framePr w:w="10382" w:wrap="notBeside" w:vAnchor="text" w:hAnchor="text" w:xAlign="center" w:y="1"/>
              <w:shd w:val="clear" w:color="auto" w:fill="auto"/>
              <w:spacing w:before="0" w:after="0" w:line="274" w:lineRule="exact"/>
              <w:jc w:val="center"/>
            </w:pPr>
            <w:r>
              <w:rPr>
                <w:color w:val="000000"/>
              </w:rPr>
              <w:t>во,</w:t>
            </w:r>
          </w:p>
          <w:p w:rsidR="00551B07" w:rsidRDefault="00551B07" w:rsidP="00D05DCA">
            <w:pPr>
              <w:pStyle w:val="211"/>
              <w:framePr w:w="10382" w:wrap="notBeside" w:vAnchor="text" w:hAnchor="text" w:xAlign="center" w:y="1"/>
              <w:shd w:val="clear" w:color="auto" w:fill="auto"/>
              <w:spacing w:before="0" w:after="0" w:line="274" w:lineRule="exact"/>
              <w:ind w:left="220"/>
              <w:jc w:val="left"/>
            </w:pPr>
            <w:proofErr w:type="spellStart"/>
            <w:r>
              <w:rPr>
                <w:color w:val="000000"/>
              </w:rPr>
              <w:t>преоб</w:t>
            </w:r>
            <w:proofErr w:type="spellEnd"/>
            <w:r>
              <w:rPr>
                <w:color w:val="000000"/>
              </w:rPr>
              <w:softHyphen/>
            </w:r>
          </w:p>
          <w:p w:rsidR="00551B07" w:rsidRDefault="00551B07" w:rsidP="00D05DCA">
            <w:pPr>
              <w:pStyle w:val="211"/>
              <w:framePr w:w="10382" w:wrap="notBeside" w:vAnchor="text" w:hAnchor="text" w:xAlign="center" w:y="1"/>
              <w:shd w:val="clear" w:color="auto" w:fill="auto"/>
              <w:spacing w:before="0" w:after="0" w:line="274" w:lineRule="exact"/>
              <w:ind w:left="220"/>
              <w:jc w:val="left"/>
            </w:pPr>
            <w:proofErr w:type="spellStart"/>
            <w:r>
              <w:rPr>
                <w:color w:val="000000"/>
              </w:rPr>
              <w:t>ладаю</w:t>
            </w:r>
            <w:proofErr w:type="spellEnd"/>
            <w:r>
              <w:rPr>
                <w:color w:val="000000"/>
              </w:rPr>
              <w:softHyphen/>
            </w:r>
          </w:p>
          <w:p w:rsidR="00551B07" w:rsidRDefault="00551B07" w:rsidP="00D05DCA">
            <w:pPr>
              <w:pStyle w:val="211"/>
              <w:framePr w:w="10382" w:wrap="notBeside" w:vAnchor="text" w:hAnchor="text" w:xAlign="center" w:y="1"/>
              <w:shd w:val="clear" w:color="auto" w:fill="auto"/>
              <w:spacing w:before="0" w:after="0" w:line="274" w:lineRule="exact"/>
              <w:jc w:val="center"/>
            </w:pPr>
            <w:proofErr w:type="spellStart"/>
            <w:r>
              <w:rPr>
                <w:color w:val="000000"/>
              </w:rPr>
              <w:t>щая</w:t>
            </w:r>
            <w:proofErr w:type="spellEnd"/>
          </w:p>
          <w:p w:rsidR="00551B07" w:rsidRDefault="00551B07" w:rsidP="00D05DCA">
            <w:pPr>
              <w:pStyle w:val="211"/>
              <w:framePr w:w="10382" w:wrap="notBeside" w:vAnchor="text" w:hAnchor="text" w:xAlign="center" w:y="1"/>
              <w:shd w:val="clear" w:color="auto" w:fill="auto"/>
              <w:spacing w:before="0" w:after="0" w:line="274" w:lineRule="exact"/>
              <w:ind w:left="220"/>
              <w:jc w:val="left"/>
            </w:pPr>
            <w:r>
              <w:rPr>
                <w:color w:val="000000"/>
              </w:rPr>
              <w:t>порода</w:t>
            </w:r>
          </w:p>
        </w:tc>
        <w:tc>
          <w:tcPr>
            <w:tcW w:w="1416"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69" w:lineRule="exact"/>
              <w:jc w:val="center"/>
            </w:pPr>
            <w:r>
              <w:rPr>
                <w:color w:val="000000"/>
              </w:rPr>
              <w:t>Состав</w:t>
            </w:r>
          </w:p>
          <w:p w:rsidR="00551B07" w:rsidRDefault="00551B07" w:rsidP="00D05DCA">
            <w:pPr>
              <w:pStyle w:val="211"/>
              <w:framePr w:w="10382" w:wrap="notBeside" w:vAnchor="text" w:hAnchor="text" w:xAlign="center" w:y="1"/>
              <w:shd w:val="clear" w:color="auto" w:fill="auto"/>
              <w:spacing w:before="0" w:after="0" w:line="269" w:lineRule="exact"/>
              <w:jc w:val="center"/>
            </w:pPr>
            <w:proofErr w:type="spellStart"/>
            <w:r>
              <w:rPr>
                <w:color w:val="000000"/>
              </w:rPr>
              <w:t>насажде</w:t>
            </w:r>
            <w:proofErr w:type="spellEnd"/>
            <w:r>
              <w:rPr>
                <w:color w:val="000000"/>
              </w:rPr>
              <w:softHyphen/>
            </w:r>
          </w:p>
          <w:p w:rsidR="00551B07" w:rsidRDefault="00551B07" w:rsidP="00D05DCA">
            <w:pPr>
              <w:pStyle w:val="211"/>
              <w:framePr w:w="10382" w:wrap="notBeside" w:vAnchor="text" w:hAnchor="text" w:xAlign="center" w:y="1"/>
              <w:shd w:val="clear" w:color="auto" w:fill="auto"/>
              <w:spacing w:before="0" w:after="0" w:line="269" w:lineRule="exact"/>
              <w:jc w:val="center"/>
            </w:pPr>
            <w:proofErr w:type="spellStart"/>
            <w:r>
              <w:rPr>
                <w:color w:val="000000"/>
              </w:rPr>
              <w:t>ний</w:t>
            </w:r>
            <w:proofErr w:type="spellEnd"/>
          </w:p>
        </w:tc>
        <w:tc>
          <w:tcPr>
            <w:tcW w:w="816"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74" w:lineRule="exact"/>
              <w:ind w:left="200"/>
              <w:jc w:val="left"/>
            </w:pPr>
            <w:r>
              <w:rPr>
                <w:color w:val="000000"/>
              </w:rPr>
              <w:t>Воз</w:t>
            </w:r>
          </w:p>
          <w:p w:rsidR="00551B07" w:rsidRDefault="00551B07" w:rsidP="00D05DCA">
            <w:pPr>
              <w:pStyle w:val="211"/>
              <w:framePr w:w="10382" w:wrap="notBeside" w:vAnchor="text" w:hAnchor="text" w:xAlign="center" w:y="1"/>
              <w:shd w:val="clear" w:color="auto" w:fill="auto"/>
              <w:spacing w:before="0" w:after="0" w:line="274" w:lineRule="exact"/>
              <w:ind w:left="200"/>
              <w:jc w:val="left"/>
            </w:pPr>
            <w:proofErr w:type="spellStart"/>
            <w:r>
              <w:rPr>
                <w:color w:val="000000"/>
              </w:rPr>
              <w:t>раст</w:t>
            </w:r>
            <w:proofErr w:type="spellEnd"/>
          </w:p>
          <w:p w:rsidR="00551B07" w:rsidRDefault="00551B07" w:rsidP="00D05DCA">
            <w:pPr>
              <w:pStyle w:val="211"/>
              <w:framePr w:w="10382" w:wrap="notBeside" w:vAnchor="text" w:hAnchor="text" w:xAlign="center" w:y="1"/>
              <w:shd w:val="clear" w:color="auto" w:fill="auto"/>
              <w:spacing w:before="0" w:after="0" w:line="274" w:lineRule="exact"/>
              <w:jc w:val="left"/>
            </w:pPr>
            <w:proofErr w:type="spellStart"/>
            <w:r>
              <w:rPr>
                <w:color w:val="000000"/>
              </w:rPr>
              <w:t>насаж</w:t>
            </w:r>
            <w:proofErr w:type="spellEnd"/>
            <w:r>
              <w:rPr>
                <w:color w:val="000000"/>
              </w:rPr>
              <w:softHyphen/>
            </w:r>
          </w:p>
          <w:p w:rsidR="00551B07" w:rsidRDefault="00551B07" w:rsidP="00D05DCA">
            <w:pPr>
              <w:pStyle w:val="211"/>
              <w:framePr w:w="10382" w:wrap="notBeside" w:vAnchor="text" w:hAnchor="text" w:xAlign="center" w:y="1"/>
              <w:shd w:val="clear" w:color="auto" w:fill="auto"/>
              <w:spacing w:before="0" w:after="0" w:line="274" w:lineRule="exact"/>
              <w:jc w:val="left"/>
            </w:pPr>
            <w:proofErr w:type="spellStart"/>
            <w:r>
              <w:rPr>
                <w:color w:val="000000"/>
              </w:rPr>
              <w:t>дений</w:t>
            </w:r>
            <w:proofErr w:type="spellEnd"/>
          </w:p>
          <w:p w:rsidR="00551B07" w:rsidRDefault="00551B07" w:rsidP="00D05DCA">
            <w:pPr>
              <w:pStyle w:val="211"/>
              <w:framePr w:w="10382" w:wrap="notBeside" w:vAnchor="text" w:hAnchor="text" w:xAlign="center" w:y="1"/>
              <w:shd w:val="clear" w:color="auto" w:fill="auto"/>
              <w:spacing w:before="0" w:after="0" w:line="274" w:lineRule="exact"/>
              <w:ind w:left="200"/>
              <w:jc w:val="left"/>
            </w:pPr>
            <w:r>
              <w:rPr>
                <w:color w:val="000000"/>
              </w:rPr>
              <w:t>(лет)</w:t>
            </w:r>
          </w:p>
        </w:tc>
        <w:tc>
          <w:tcPr>
            <w:tcW w:w="826"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74" w:lineRule="exact"/>
              <w:jc w:val="left"/>
            </w:pPr>
            <w:proofErr w:type="spellStart"/>
            <w:r>
              <w:rPr>
                <w:color w:val="000000"/>
              </w:rPr>
              <w:t>Бони</w:t>
            </w:r>
            <w:proofErr w:type="spellEnd"/>
            <w:r>
              <w:rPr>
                <w:color w:val="000000"/>
              </w:rPr>
              <w:softHyphen/>
            </w:r>
          </w:p>
          <w:p w:rsidR="00551B07" w:rsidRDefault="00551B07" w:rsidP="00D05DCA">
            <w:pPr>
              <w:pStyle w:val="211"/>
              <w:framePr w:w="10382" w:wrap="notBeside" w:vAnchor="text" w:hAnchor="text" w:xAlign="center" w:y="1"/>
              <w:shd w:val="clear" w:color="auto" w:fill="auto"/>
              <w:spacing w:before="0" w:after="0" w:line="274" w:lineRule="exact"/>
              <w:jc w:val="center"/>
            </w:pPr>
            <w:proofErr w:type="spellStart"/>
            <w:r>
              <w:rPr>
                <w:color w:val="000000"/>
              </w:rPr>
              <w:t>тет</w:t>
            </w:r>
            <w:proofErr w:type="spellEnd"/>
          </w:p>
          <w:p w:rsidR="00551B07" w:rsidRDefault="00551B07" w:rsidP="00D05DCA">
            <w:pPr>
              <w:pStyle w:val="211"/>
              <w:framePr w:w="10382" w:wrap="notBeside" w:vAnchor="text" w:hAnchor="text" w:xAlign="center" w:y="1"/>
              <w:shd w:val="clear" w:color="auto" w:fill="auto"/>
              <w:spacing w:before="0" w:after="0" w:line="274" w:lineRule="exact"/>
              <w:jc w:val="left"/>
            </w:pPr>
            <w:proofErr w:type="spellStart"/>
            <w:r>
              <w:rPr>
                <w:color w:val="000000"/>
              </w:rPr>
              <w:t>насаж</w:t>
            </w:r>
            <w:proofErr w:type="spellEnd"/>
            <w:r>
              <w:rPr>
                <w:color w:val="000000"/>
              </w:rPr>
              <w:softHyphen/>
            </w:r>
          </w:p>
          <w:p w:rsidR="00551B07" w:rsidRDefault="00551B07" w:rsidP="00D05DCA">
            <w:pPr>
              <w:pStyle w:val="211"/>
              <w:framePr w:w="10382" w:wrap="notBeside" w:vAnchor="text" w:hAnchor="text" w:xAlign="center" w:y="1"/>
              <w:shd w:val="clear" w:color="auto" w:fill="auto"/>
              <w:spacing w:before="0" w:after="0" w:line="274" w:lineRule="exact"/>
              <w:jc w:val="left"/>
            </w:pPr>
            <w:proofErr w:type="spellStart"/>
            <w:r>
              <w:rPr>
                <w:color w:val="000000"/>
              </w:rPr>
              <w:t>дений</w:t>
            </w:r>
            <w:proofErr w:type="spellEnd"/>
          </w:p>
        </w:tc>
        <w:tc>
          <w:tcPr>
            <w:tcW w:w="754"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74" w:lineRule="exact"/>
              <w:jc w:val="left"/>
            </w:pPr>
            <w:r>
              <w:rPr>
                <w:color w:val="000000"/>
              </w:rPr>
              <w:t>Пол-</w:t>
            </w:r>
          </w:p>
          <w:p w:rsidR="00551B07" w:rsidRDefault="00551B07" w:rsidP="00D05DCA">
            <w:pPr>
              <w:pStyle w:val="211"/>
              <w:framePr w:w="10382" w:wrap="notBeside" w:vAnchor="text" w:hAnchor="text" w:xAlign="center" w:y="1"/>
              <w:shd w:val="clear" w:color="auto" w:fill="auto"/>
              <w:spacing w:before="0" w:after="0" w:line="274" w:lineRule="exact"/>
              <w:jc w:val="left"/>
            </w:pPr>
            <w:r>
              <w:rPr>
                <w:color w:val="000000"/>
              </w:rPr>
              <w:t>нота</w:t>
            </w:r>
          </w:p>
          <w:p w:rsidR="00551B07" w:rsidRDefault="00551B07" w:rsidP="00D05DCA">
            <w:pPr>
              <w:pStyle w:val="211"/>
              <w:framePr w:w="10382" w:wrap="notBeside" w:vAnchor="text" w:hAnchor="text" w:xAlign="center" w:y="1"/>
              <w:shd w:val="clear" w:color="auto" w:fill="auto"/>
              <w:spacing w:before="0" w:after="0" w:line="274" w:lineRule="exact"/>
              <w:jc w:val="left"/>
            </w:pPr>
            <w:r>
              <w:rPr>
                <w:color w:val="000000"/>
              </w:rPr>
              <w:t>древо</w:t>
            </w:r>
          </w:p>
          <w:p w:rsidR="00551B07" w:rsidRDefault="00551B07" w:rsidP="00D05DCA">
            <w:pPr>
              <w:pStyle w:val="211"/>
              <w:framePr w:w="10382" w:wrap="notBeside" w:vAnchor="text" w:hAnchor="text" w:xAlign="center" w:y="1"/>
              <w:shd w:val="clear" w:color="auto" w:fill="auto"/>
              <w:spacing w:before="0" w:after="0" w:line="274" w:lineRule="exact"/>
              <w:jc w:val="left"/>
            </w:pPr>
            <w:proofErr w:type="spellStart"/>
            <w:r>
              <w:rPr>
                <w:color w:val="000000"/>
              </w:rPr>
              <w:t>стоев</w:t>
            </w:r>
            <w:proofErr w:type="spellEnd"/>
          </w:p>
        </w:tc>
        <w:tc>
          <w:tcPr>
            <w:tcW w:w="2736" w:type="dxa"/>
            <w:gridSpan w:val="3"/>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10382" w:wrap="notBeside" w:vAnchor="text" w:hAnchor="text" w:xAlign="center" w:y="1"/>
              <w:shd w:val="clear" w:color="auto" w:fill="auto"/>
              <w:spacing w:before="0" w:after="0" w:line="274" w:lineRule="exact"/>
              <w:jc w:val="center"/>
            </w:pPr>
            <w:r>
              <w:rPr>
                <w:color w:val="000000"/>
              </w:rPr>
              <w:t>Средний запас древесины лесных насаждений (</w:t>
            </w:r>
            <w:proofErr w:type="spellStart"/>
            <w:r>
              <w:rPr>
                <w:color w:val="000000"/>
              </w:rPr>
              <w:t>кв.м</w:t>
            </w:r>
            <w:proofErr w:type="spellEnd"/>
            <w:r>
              <w:rPr>
                <w:color w:val="000000"/>
              </w:rPr>
              <w:t>./куб. м)</w:t>
            </w:r>
          </w:p>
        </w:tc>
      </w:tr>
      <w:tr w:rsidR="00551B07" w:rsidTr="00D05DCA">
        <w:trPr>
          <w:trHeight w:hRule="exact" w:val="1378"/>
          <w:jc w:val="center"/>
        </w:trPr>
        <w:tc>
          <w:tcPr>
            <w:tcW w:w="1176" w:type="dxa"/>
            <w:vMerge/>
            <w:tcBorders>
              <w:top w:val="nil"/>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74" w:lineRule="exact"/>
              <w:jc w:val="center"/>
            </w:pPr>
          </w:p>
        </w:tc>
        <w:tc>
          <w:tcPr>
            <w:tcW w:w="696" w:type="dxa"/>
            <w:vMerge/>
            <w:tcBorders>
              <w:top w:val="nil"/>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74" w:lineRule="exact"/>
              <w:jc w:val="center"/>
            </w:pPr>
          </w:p>
        </w:tc>
        <w:tc>
          <w:tcPr>
            <w:tcW w:w="826" w:type="dxa"/>
            <w:vMerge/>
            <w:tcBorders>
              <w:top w:val="nil"/>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74" w:lineRule="exact"/>
              <w:jc w:val="center"/>
            </w:pPr>
          </w:p>
        </w:tc>
        <w:tc>
          <w:tcPr>
            <w:tcW w:w="1138" w:type="dxa"/>
            <w:vMerge/>
            <w:tcBorders>
              <w:top w:val="nil"/>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74" w:lineRule="exact"/>
              <w:jc w:val="center"/>
            </w:pPr>
          </w:p>
        </w:tc>
        <w:tc>
          <w:tcPr>
            <w:tcW w:w="1416" w:type="dxa"/>
            <w:vMerge/>
            <w:tcBorders>
              <w:top w:val="nil"/>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74" w:lineRule="exact"/>
              <w:jc w:val="center"/>
            </w:pPr>
          </w:p>
        </w:tc>
        <w:tc>
          <w:tcPr>
            <w:tcW w:w="816" w:type="dxa"/>
            <w:vMerge/>
            <w:tcBorders>
              <w:top w:val="nil"/>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74" w:lineRule="exact"/>
              <w:jc w:val="center"/>
            </w:pPr>
          </w:p>
        </w:tc>
        <w:tc>
          <w:tcPr>
            <w:tcW w:w="826" w:type="dxa"/>
            <w:vMerge/>
            <w:tcBorders>
              <w:top w:val="nil"/>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74" w:lineRule="exact"/>
              <w:jc w:val="center"/>
            </w:pPr>
          </w:p>
        </w:tc>
        <w:tc>
          <w:tcPr>
            <w:tcW w:w="754" w:type="dxa"/>
            <w:vMerge/>
            <w:tcBorders>
              <w:top w:val="nil"/>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74" w:lineRule="exact"/>
              <w:jc w:val="center"/>
            </w:pPr>
          </w:p>
        </w:tc>
        <w:tc>
          <w:tcPr>
            <w:tcW w:w="1027"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74" w:lineRule="exact"/>
              <w:jc w:val="left"/>
            </w:pPr>
            <w:r>
              <w:rPr>
                <w:color w:val="000000"/>
              </w:rPr>
              <w:t>Средне</w:t>
            </w:r>
          </w:p>
          <w:p w:rsidR="00551B07" w:rsidRDefault="00551B07" w:rsidP="00D05DCA">
            <w:pPr>
              <w:pStyle w:val="211"/>
              <w:framePr w:w="10382" w:wrap="notBeside" w:vAnchor="text" w:hAnchor="text" w:xAlign="center" w:y="1"/>
              <w:shd w:val="clear" w:color="auto" w:fill="auto"/>
              <w:spacing w:before="0" w:after="0" w:line="274" w:lineRule="exact"/>
              <w:jc w:val="left"/>
            </w:pPr>
            <w:r>
              <w:rPr>
                <w:color w:val="000000"/>
              </w:rPr>
              <w:t>возраст</w:t>
            </w:r>
          </w:p>
          <w:p w:rsidR="00551B07" w:rsidRDefault="00551B07" w:rsidP="00D05DCA">
            <w:pPr>
              <w:pStyle w:val="211"/>
              <w:framePr w:w="10382" w:wrap="notBeside" w:vAnchor="text" w:hAnchor="text" w:xAlign="center" w:y="1"/>
              <w:shd w:val="clear" w:color="auto" w:fill="auto"/>
              <w:spacing w:before="0" w:after="0" w:line="274" w:lineRule="exact"/>
              <w:jc w:val="center"/>
            </w:pPr>
            <w:proofErr w:type="spellStart"/>
            <w:r>
              <w:rPr>
                <w:color w:val="000000"/>
              </w:rPr>
              <w:t>ные</w:t>
            </w:r>
            <w:proofErr w:type="spellEnd"/>
          </w:p>
        </w:tc>
        <w:tc>
          <w:tcPr>
            <w:tcW w:w="840"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74" w:lineRule="exact"/>
              <w:ind w:left="180"/>
              <w:jc w:val="left"/>
            </w:pPr>
            <w:proofErr w:type="spellStart"/>
            <w:r>
              <w:rPr>
                <w:color w:val="000000"/>
              </w:rPr>
              <w:t>Прис</w:t>
            </w:r>
            <w:proofErr w:type="spellEnd"/>
          </w:p>
          <w:p w:rsidR="00551B07" w:rsidRDefault="00551B07" w:rsidP="00D05DCA">
            <w:pPr>
              <w:pStyle w:val="211"/>
              <w:framePr w:w="10382" w:wrap="notBeside" w:vAnchor="text" w:hAnchor="text" w:xAlign="center" w:y="1"/>
              <w:shd w:val="clear" w:color="auto" w:fill="auto"/>
              <w:spacing w:before="0" w:after="0" w:line="274" w:lineRule="exact"/>
              <w:jc w:val="left"/>
            </w:pPr>
            <w:proofErr w:type="spellStart"/>
            <w:r>
              <w:rPr>
                <w:color w:val="000000"/>
              </w:rPr>
              <w:t>певаю</w:t>
            </w:r>
            <w:proofErr w:type="spellEnd"/>
            <w:r>
              <w:rPr>
                <w:color w:val="000000"/>
              </w:rPr>
              <w:t>-</w:t>
            </w:r>
          </w:p>
          <w:p w:rsidR="00551B07" w:rsidRDefault="00551B07" w:rsidP="00D05DCA">
            <w:pPr>
              <w:pStyle w:val="211"/>
              <w:framePr w:w="10382" w:wrap="notBeside" w:vAnchor="text" w:hAnchor="text" w:xAlign="center" w:y="1"/>
              <w:shd w:val="clear" w:color="auto" w:fill="auto"/>
              <w:spacing w:before="0" w:after="0" w:line="274" w:lineRule="exact"/>
              <w:ind w:left="180"/>
              <w:jc w:val="left"/>
            </w:pPr>
            <w:proofErr w:type="spellStart"/>
            <w:r>
              <w:rPr>
                <w:color w:val="000000"/>
              </w:rPr>
              <w:t>щие</w:t>
            </w:r>
            <w:proofErr w:type="spellEnd"/>
          </w:p>
        </w:tc>
        <w:tc>
          <w:tcPr>
            <w:tcW w:w="869" w:type="dxa"/>
            <w:tcBorders>
              <w:top w:val="single" w:sz="4" w:space="0" w:color="auto"/>
              <w:left w:val="single" w:sz="4" w:space="0" w:color="auto"/>
              <w:bottom w:val="nil"/>
              <w:right w:val="single" w:sz="4" w:space="0" w:color="auto"/>
            </w:tcBorders>
            <w:shd w:val="clear" w:color="auto" w:fill="FFFFFF"/>
          </w:tcPr>
          <w:p w:rsidR="00551B07" w:rsidRDefault="00551B07" w:rsidP="00D05DCA">
            <w:pPr>
              <w:pStyle w:val="211"/>
              <w:framePr w:w="10382" w:wrap="notBeside" w:vAnchor="text" w:hAnchor="text" w:xAlign="center" w:y="1"/>
              <w:shd w:val="clear" w:color="auto" w:fill="auto"/>
              <w:spacing w:before="0" w:after="0" w:line="274" w:lineRule="exact"/>
              <w:jc w:val="center"/>
            </w:pPr>
            <w:proofErr w:type="spellStart"/>
            <w:proofErr w:type="gramStart"/>
            <w:r>
              <w:rPr>
                <w:color w:val="000000"/>
              </w:rPr>
              <w:t>Спе</w:t>
            </w:r>
            <w:proofErr w:type="spellEnd"/>
            <w:r>
              <w:rPr>
                <w:color w:val="000000"/>
              </w:rPr>
              <w:t xml:space="preserve"> </w:t>
            </w:r>
            <w:proofErr w:type="spellStart"/>
            <w:r>
              <w:rPr>
                <w:color w:val="000000"/>
              </w:rPr>
              <w:t>лые</w:t>
            </w:r>
            <w:proofErr w:type="spellEnd"/>
            <w:proofErr w:type="gramEnd"/>
            <w:r>
              <w:rPr>
                <w:color w:val="000000"/>
              </w:rPr>
              <w:t xml:space="preserve"> и </w:t>
            </w:r>
            <w:proofErr w:type="spellStart"/>
            <w:r>
              <w:rPr>
                <w:color w:val="000000"/>
              </w:rPr>
              <w:t>перес</w:t>
            </w:r>
            <w:proofErr w:type="spellEnd"/>
            <w:r>
              <w:rPr>
                <w:color w:val="000000"/>
              </w:rPr>
              <w:t xml:space="preserve"> той </w:t>
            </w:r>
            <w:proofErr w:type="spellStart"/>
            <w:r>
              <w:rPr>
                <w:color w:val="000000"/>
              </w:rPr>
              <w:t>ные</w:t>
            </w:r>
            <w:proofErr w:type="spellEnd"/>
          </w:p>
        </w:tc>
      </w:tr>
      <w:tr w:rsidR="00551B07" w:rsidTr="00D05DCA">
        <w:trPr>
          <w:trHeight w:hRule="exact" w:val="302"/>
          <w:jc w:val="center"/>
        </w:trPr>
        <w:tc>
          <w:tcPr>
            <w:tcW w:w="117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382" w:wrap="notBeside" w:vAnchor="text" w:hAnchor="text" w:xAlign="center" w:y="1"/>
              <w:shd w:val="clear" w:color="auto" w:fill="auto"/>
              <w:spacing w:before="0" w:after="0" w:line="240" w:lineRule="exact"/>
              <w:jc w:val="center"/>
            </w:pPr>
            <w:r>
              <w:rPr>
                <w:color w:val="000000"/>
              </w:rPr>
              <w:t>1</w:t>
            </w:r>
          </w:p>
        </w:tc>
        <w:tc>
          <w:tcPr>
            <w:tcW w:w="69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382" w:wrap="notBeside" w:vAnchor="text" w:hAnchor="text" w:xAlign="center" w:y="1"/>
              <w:shd w:val="clear" w:color="auto" w:fill="auto"/>
              <w:spacing w:before="0" w:after="0" w:line="240" w:lineRule="exact"/>
              <w:ind w:left="280"/>
              <w:jc w:val="left"/>
            </w:pPr>
            <w:r>
              <w:rPr>
                <w:color w:val="000000"/>
              </w:rPr>
              <w:t>2</w:t>
            </w:r>
          </w:p>
        </w:tc>
        <w:tc>
          <w:tcPr>
            <w:tcW w:w="826"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jc w:val="center"/>
            </w:pPr>
            <w:r>
              <w:rPr>
                <w:color w:val="000000"/>
              </w:rPr>
              <w:t>3</w:t>
            </w:r>
          </w:p>
        </w:tc>
        <w:tc>
          <w:tcPr>
            <w:tcW w:w="1138"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jc w:val="center"/>
            </w:pPr>
            <w:r>
              <w:rPr>
                <w:color w:val="000000"/>
              </w:rPr>
              <w:t>4</w:t>
            </w:r>
          </w:p>
        </w:tc>
        <w:tc>
          <w:tcPr>
            <w:tcW w:w="1416"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jc w:val="center"/>
            </w:pPr>
            <w:r>
              <w:rPr>
                <w:color w:val="000000"/>
              </w:rPr>
              <w:t>5</w:t>
            </w:r>
          </w:p>
        </w:tc>
        <w:tc>
          <w:tcPr>
            <w:tcW w:w="81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382" w:wrap="notBeside" w:vAnchor="text" w:hAnchor="text" w:xAlign="center" w:y="1"/>
              <w:shd w:val="clear" w:color="auto" w:fill="auto"/>
              <w:spacing w:before="0" w:after="0" w:line="240" w:lineRule="exact"/>
              <w:jc w:val="center"/>
            </w:pPr>
            <w:r>
              <w:rPr>
                <w:color w:val="000000"/>
              </w:rPr>
              <w:t>6</w:t>
            </w:r>
          </w:p>
        </w:tc>
        <w:tc>
          <w:tcPr>
            <w:tcW w:w="826"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jc w:val="center"/>
            </w:pPr>
            <w:r>
              <w:rPr>
                <w:color w:val="000000"/>
              </w:rPr>
              <w:t>7</w:t>
            </w:r>
          </w:p>
        </w:tc>
        <w:tc>
          <w:tcPr>
            <w:tcW w:w="75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382" w:wrap="notBeside" w:vAnchor="text" w:hAnchor="text" w:xAlign="center" w:y="1"/>
              <w:shd w:val="clear" w:color="auto" w:fill="auto"/>
              <w:spacing w:before="0" w:after="0" w:line="240" w:lineRule="exact"/>
              <w:ind w:left="340"/>
              <w:jc w:val="left"/>
            </w:pPr>
            <w:r>
              <w:rPr>
                <w:color w:val="000000"/>
              </w:rPr>
              <w:t>8</w:t>
            </w:r>
          </w:p>
        </w:tc>
        <w:tc>
          <w:tcPr>
            <w:tcW w:w="1027"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jc w:val="center"/>
            </w:pPr>
            <w:r>
              <w:rPr>
                <w:color w:val="000000"/>
              </w:rPr>
              <w:t>9</w:t>
            </w:r>
          </w:p>
        </w:tc>
        <w:tc>
          <w:tcPr>
            <w:tcW w:w="840"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382" w:wrap="notBeside" w:vAnchor="text" w:hAnchor="text" w:xAlign="center" w:y="1"/>
              <w:shd w:val="clear" w:color="auto" w:fill="auto"/>
              <w:spacing w:before="0" w:after="0" w:line="240" w:lineRule="exact"/>
              <w:ind w:left="360"/>
              <w:jc w:val="left"/>
            </w:pPr>
            <w:r>
              <w:rPr>
                <w:color w:val="000000"/>
              </w:rPr>
              <w:t>10</w:t>
            </w:r>
          </w:p>
        </w:tc>
        <w:tc>
          <w:tcPr>
            <w:tcW w:w="869" w:type="dxa"/>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10382" w:wrap="notBeside" w:vAnchor="text" w:hAnchor="text" w:xAlign="center" w:y="1"/>
              <w:shd w:val="clear" w:color="auto" w:fill="auto"/>
              <w:spacing w:before="0" w:after="0" w:line="240" w:lineRule="exact"/>
              <w:jc w:val="center"/>
            </w:pPr>
            <w:r>
              <w:rPr>
                <w:color w:val="000000"/>
              </w:rPr>
              <w:t>11</w:t>
            </w:r>
          </w:p>
        </w:tc>
      </w:tr>
      <w:tr w:rsidR="00551B07" w:rsidTr="00D05DCA">
        <w:trPr>
          <w:trHeight w:hRule="exact" w:val="562"/>
          <w:jc w:val="center"/>
        </w:trPr>
        <w:tc>
          <w:tcPr>
            <w:tcW w:w="1176"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jc w:val="left"/>
            </w:pPr>
            <w:r>
              <w:rPr>
                <w:color w:val="000000"/>
              </w:rPr>
              <w:t>Защитные</w:t>
            </w:r>
          </w:p>
        </w:tc>
        <w:tc>
          <w:tcPr>
            <w:tcW w:w="696"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ind w:left="180"/>
              <w:jc w:val="left"/>
            </w:pPr>
            <w:r>
              <w:rPr>
                <w:color w:val="000000"/>
              </w:rPr>
              <w:t>140</w:t>
            </w:r>
          </w:p>
        </w:tc>
        <w:tc>
          <w:tcPr>
            <w:tcW w:w="826"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ind w:left="220"/>
              <w:jc w:val="left"/>
            </w:pPr>
            <w:r>
              <w:rPr>
                <w:color w:val="000000"/>
              </w:rPr>
              <w:t>ч17</w:t>
            </w:r>
          </w:p>
        </w:tc>
        <w:tc>
          <w:tcPr>
            <w:tcW w:w="1138" w:type="dxa"/>
            <w:tcBorders>
              <w:top w:val="single" w:sz="4" w:space="0" w:color="auto"/>
              <w:left w:val="single" w:sz="4" w:space="0" w:color="auto"/>
              <w:bottom w:val="nil"/>
              <w:right w:val="nil"/>
            </w:tcBorders>
            <w:shd w:val="clear" w:color="auto" w:fill="FFFFFF"/>
          </w:tcPr>
          <w:p w:rsidR="00551B07" w:rsidRDefault="00551B07" w:rsidP="00D05DCA">
            <w:pPr>
              <w:pStyle w:val="211"/>
              <w:framePr w:w="10382" w:wrap="notBeside" w:vAnchor="text" w:hAnchor="text" w:xAlign="center" w:y="1"/>
              <w:shd w:val="clear" w:color="auto" w:fill="auto"/>
              <w:spacing w:before="0" w:line="240" w:lineRule="exact"/>
              <w:jc w:val="left"/>
            </w:pPr>
            <w:r>
              <w:rPr>
                <w:color w:val="000000"/>
              </w:rPr>
              <w:t>Хвойное</w:t>
            </w:r>
          </w:p>
          <w:p w:rsidR="00551B07" w:rsidRDefault="00551B07" w:rsidP="00D05DCA">
            <w:pPr>
              <w:pStyle w:val="211"/>
              <w:framePr w:w="10382" w:wrap="notBeside" w:vAnchor="text" w:hAnchor="text" w:xAlign="center" w:y="1"/>
              <w:shd w:val="clear" w:color="auto" w:fill="auto"/>
              <w:spacing w:before="120" w:after="0" w:line="240" w:lineRule="exact"/>
              <w:jc w:val="center"/>
            </w:pPr>
            <w:r>
              <w:rPr>
                <w:color w:val="000000"/>
              </w:rPr>
              <w:t>сосна</w:t>
            </w:r>
          </w:p>
        </w:tc>
        <w:tc>
          <w:tcPr>
            <w:tcW w:w="1416"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ind w:left="260"/>
              <w:jc w:val="left"/>
            </w:pPr>
            <w:proofErr w:type="gramStart"/>
            <w:r>
              <w:rPr>
                <w:color w:val="000000"/>
              </w:rPr>
              <w:t>л</w:t>
            </w:r>
            <w:proofErr w:type="gramEnd"/>
            <w:r>
              <w:rPr>
                <w:color w:val="000000"/>
              </w:rPr>
              <w:t>/к 10Со</w:t>
            </w:r>
          </w:p>
        </w:tc>
        <w:tc>
          <w:tcPr>
            <w:tcW w:w="816"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ind w:left="280"/>
              <w:jc w:val="left"/>
            </w:pPr>
            <w:r>
              <w:rPr>
                <w:color w:val="000000"/>
              </w:rPr>
              <w:t>63</w:t>
            </w:r>
          </w:p>
        </w:tc>
        <w:tc>
          <w:tcPr>
            <w:tcW w:w="826"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jc w:val="center"/>
            </w:pPr>
            <w:r>
              <w:rPr>
                <w:color w:val="000000"/>
              </w:rPr>
              <w:t>1</w:t>
            </w:r>
          </w:p>
        </w:tc>
        <w:tc>
          <w:tcPr>
            <w:tcW w:w="754"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ind w:left="220"/>
              <w:jc w:val="left"/>
            </w:pPr>
            <w:r>
              <w:rPr>
                <w:color w:val="000000"/>
              </w:rPr>
              <w:t>0,8</w:t>
            </w:r>
          </w:p>
        </w:tc>
        <w:tc>
          <w:tcPr>
            <w:tcW w:w="1027"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jc w:val="left"/>
            </w:pPr>
            <w:r>
              <w:rPr>
                <w:color w:val="000000"/>
              </w:rPr>
              <w:t>5000/115</w:t>
            </w:r>
          </w:p>
        </w:tc>
        <w:tc>
          <w:tcPr>
            <w:tcW w:w="840"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ind w:left="360"/>
              <w:jc w:val="left"/>
            </w:pPr>
            <w:r>
              <w:rPr>
                <w:color w:val="000000"/>
              </w:rPr>
              <w:t>-</w:t>
            </w:r>
          </w:p>
        </w:tc>
        <w:tc>
          <w:tcPr>
            <w:tcW w:w="869" w:type="dxa"/>
            <w:tcBorders>
              <w:top w:val="single" w:sz="4" w:space="0" w:color="auto"/>
              <w:left w:val="single" w:sz="4" w:space="0" w:color="auto"/>
              <w:bottom w:val="nil"/>
              <w:right w:val="single" w:sz="4" w:space="0" w:color="auto"/>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jc w:val="center"/>
            </w:pPr>
            <w:r>
              <w:rPr>
                <w:color w:val="000000"/>
              </w:rPr>
              <w:t>-</w:t>
            </w:r>
          </w:p>
        </w:tc>
      </w:tr>
      <w:tr w:rsidR="00551B07" w:rsidTr="00D05DCA">
        <w:trPr>
          <w:trHeight w:hRule="exact" w:val="298"/>
          <w:jc w:val="center"/>
        </w:trPr>
        <w:tc>
          <w:tcPr>
            <w:tcW w:w="1176" w:type="dxa"/>
            <w:vMerge/>
            <w:tcBorders>
              <w:top w:val="nil"/>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jc w:val="center"/>
            </w:pPr>
          </w:p>
        </w:tc>
        <w:tc>
          <w:tcPr>
            <w:tcW w:w="696" w:type="dxa"/>
            <w:vMerge/>
            <w:tcBorders>
              <w:top w:val="nil"/>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jc w:val="center"/>
            </w:pPr>
          </w:p>
        </w:tc>
        <w:tc>
          <w:tcPr>
            <w:tcW w:w="826"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ind w:left="220"/>
              <w:jc w:val="left"/>
            </w:pPr>
            <w:r>
              <w:rPr>
                <w:color w:val="000000"/>
              </w:rPr>
              <w:t>ч29</w:t>
            </w:r>
          </w:p>
        </w:tc>
        <w:tc>
          <w:tcPr>
            <w:tcW w:w="1138"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jc w:val="center"/>
            </w:pPr>
            <w:r>
              <w:rPr>
                <w:color w:val="000000"/>
              </w:rPr>
              <w:t>-</w:t>
            </w:r>
          </w:p>
        </w:tc>
        <w:tc>
          <w:tcPr>
            <w:tcW w:w="141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382" w:wrap="notBeside" w:vAnchor="text" w:hAnchor="text" w:xAlign="center" w:y="1"/>
              <w:shd w:val="clear" w:color="auto" w:fill="auto"/>
              <w:spacing w:before="0" w:after="0" w:line="240" w:lineRule="exact"/>
              <w:ind w:left="160"/>
              <w:jc w:val="left"/>
            </w:pPr>
            <w:r>
              <w:rPr>
                <w:color w:val="000000"/>
              </w:rPr>
              <w:t>Прогалина</w:t>
            </w:r>
          </w:p>
        </w:tc>
        <w:tc>
          <w:tcPr>
            <w:tcW w:w="816"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80" w:lineRule="exact"/>
              <w:jc w:val="center"/>
            </w:pPr>
            <w:r>
              <w:rPr>
                <w:rStyle w:val="24pt"/>
                <w:color w:val="000000"/>
              </w:rPr>
              <w:t>-</w:t>
            </w:r>
          </w:p>
        </w:tc>
        <w:tc>
          <w:tcPr>
            <w:tcW w:w="826"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80" w:lineRule="exact"/>
              <w:jc w:val="center"/>
            </w:pPr>
            <w:r>
              <w:rPr>
                <w:rStyle w:val="24pt"/>
                <w:color w:val="000000"/>
              </w:rPr>
              <w:t>-</w:t>
            </w:r>
          </w:p>
        </w:tc>
        <w:tc>
          <w:tcPr>
            <w:tcW w:w="754"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80" w:lineRule="exact"/>
              <w:jc w:val="center"/>
            </w:pPr>
            <w:r>
              <w:rPr>
                <w:rStyle w:val="24pt"/>
                <w:color w:val="000000"/>
              </w:rPr>
              <w:t>-</w:t>
            </w:r>
          </w:p>
        </w:tc>
        <w:tc>
          <w:tcPr>
            <w:tcW w:w="1027"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80" w:lineRule="exact"/>
              <w:jc w:val="center"/>
            </w:pPr>
            <w:r>
              <w:rPr>
                <w:rStyle w:val="24pt"/>
                <w:color w:val="000000"/>
              </w:rPr>
              <w:t>-</w:t>
            </w:r>
          </w:p>
        </w:tc>
        <w:tc>
          <w:tcPr>
            <w:tcW w:w="840"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80" w:lineRule="exact"/>
              <w:jc w:val="center"/>
            </w:pPr>
            <w:r>
              <w:rPr>
                <w:rStyle w:val="24pt"/>
                <w:color w:val="000000"/>
              </w:rPr>
              <w:t>-</w:t>
            </w:r>
          </w:p>
        </w:tc>
        <w:tc>
          <w:tcPr>
            <w:tcW w:w="869" w:type="dxa"/>
            <w:tcBorders>
              <w:top w:val="single" w:sz="4" w:space="0" w:color="auto"/>
              <w:left w:val="single" w:sz="4" w:space="0" w:color="auto"/>
              <w:bottom w:val="nil"/>
              <w:right w:val="single" w:sz="4" w:space="0" w:color="auto"/>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80" w:lineRule="exact"/>
              <w:jc w:val="center"/>
            </w:pPr>
            <w:r>
              <w:rPr>
                <w:rStyle w:val="24pt"/>
                <w:color w:val="000000"/>
              </w:rPr>
              <w:t>-</w:t>
            </w:r>
          </w:p>
        </w:tc>
      </w:tr>
      <w:tr w:rsidR="00551B07" w:rsidTr="00D05DCA">
        <w:trPr>
          <w:trHeight w:hRule="exact" w:val="312"/>
          <w:jc w:val="center"/>
        </w:trPr>
        <w:tc>
          <w:tcPr>
            <w:tcW w:w="1176" w:type="dxa"/>
            <w:vMerge/>
            <w:tcBorders>
              <w:top w:val="nil"/>
              <w:left w:val="single" w:sz="4" w:space="0" w:color="auto"/>
              <w:bottom w:val="single" w:sz="4" w:space="0" w:color="auto"/>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80" w:lineRule="exact"/>
              <w:jc w:val="center"/>
            </w:pPr>
          </w:p>
        </w:tc>
        <w:tc>
          <w:tcPr>
            <w:tcW w:w="696" w:type="dxa"/>
            <w:vMerge/>
            <w:tcBorders>
              <w:top w:val="nil"/>
              <w:left w:val="single" w:sz="4" w:space="0" w:color="auto"/>
              <w:bottom w:val="single" w:sz="4" w:space="0" w:color="auto"/>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80" w:lineRule="exact"/>
              <w:jc w:val="center"/>
            </w:pPr>
          </w:p>
        </w:tc>
        <w:tc>
          <w:tcPr>
            <w:tcW w:w="826"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ind w:left="220"/>
              <w:jc w:val="left"/>
            </w:pPr>
            <w:r>
              <w:rPr>
                <w:color w:val="000000"/>
              </w:rPr>
              <w:t>ч42</w:t>
            </w:r>
          </w:p>
        </w:tc>
        <w:tc>
          <w:tcPr>
            <w:tcW w:w="1138"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jc w:val="center"/>
            </w:pPr>
            <w:r>
              <w:rPr>
                <w:color w:val="000000"/>
              </w:rPr>
              <w:t>-</w:t>
            </w:r>
          </w:p>
        </w:tc>
        <w:tc>
          <w:tcPr>
            <w:tcW w:w="1416"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jc w:val="center"/>
            </w:pPr>
            <w:r>
              <w:rPr>
                <w:color w:val="000000"/>
              </w:rPr>
              <w:t>Дорога</w:t>
            </w:r>
          </w:p>
        </w:tc>
        <w:tc>
          <w:tcPr>
            <w:tcW w:w="816"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jc w:val="center"/>
            </w:pPr>
            <w:r>
              <w:rPr>
                <w:color w:val="000000"/>
              </w:rPr>
              <w:t>-</w:t>
            </w:r>
          </w:p>
        </w:tc>
        <w:tc>
          <w:tcPr>
            <w:tcW w:w="826"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jc w:val="center"/>
            </w:pPr>
            <w:r>
              <w:rPr>
                <w:color w:val="000000"/>
              </w:rPr>
              <w:t>-</w:t>
            </w:r>
          </w:p>
        </w:tc>
        <w:tc>
          <w:tcPr>
            <w:tcW w:w="754"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ind w:left="340"/>
              <w:jc w:val="left"/>
            </w:pPr>
            <w:r>
              <w:rPr>
                <w:color w:val="000000"/>
              </w:rPr>
              <w:t>-</w:t>
            </w:r>
          </w:p>
        </w:tc>
        <w:tc>
          <w:tcPr>
            <w:tcW w:w="1027"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jc w:val="center"/>
            </w:pPr>
            <w:r>
              <w:rPr>
                <w:color w:val="000000"/>
              </w:rPr>
              <w:t>-</w:t>
            </w:r>
          </w:p>
        </w:tc>
        <w:tc>
          <w:tcPr>
            <w:tcW w:w="840"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ind w:left="360"/>
              <w:jc w:val="left"/>
            </w:pPr>
            <w:r>
              <w:rPr>
                <w:color w:val="000000"/>
              </w:rPr>
              <w:t>-</w:t>
            </w: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551B07" w:rsidRDefault="00551B07" w:rsidP="00D05DCA">
            <w:pPr>
              <w:pStyle w:val="211"/>
              <w:framePr w:w="10382" w:wrap="notBeside" w:vAnchor="text" w:hAnchor="text" w:xAlign="center" w:y="1"/>
              <w:shd w:val="clear" w:color="auto" w:fill="auto"/>
              <w:spacing w:before="0" w:after="0" w:line="240" w:lineRule="exact"/>
              <w:jc w:val="center"/>
            </w:pPr>
            <w:r>
              <w:rPr>
                <w:color w:val="000000"/>
              </w:rPr>
              <w:t>-</w:t>
            </w:r>
          </w:p>
        </w:tc>
      </w:tr>
    </w:tbl>
    <w:p w:rsidR="00551B07" w:rsidRDefault="00551B07" w:rsidP="00551B07">
      <w:pPr>
        <w:framePr w:w="10382" w:wrap="notBeside" w:vAnchor="text" w:hAnchor="text" w:xAlign="center" w:y="1"/>
        <w:rPr>
          <w:sz w:val="2"/>
          <w:szCs w:val="2"/>
        </w:rPr>
      </w:pPr>
    </w:p>
    <w:p w:rsidR="00551B07" w:rsidRDefault="00551B07" w:rsidP="00551B07">
      <w:pPr>
        <w:rPr>
          <w:sz w:val="2"/>
          <w:szCs w:val="2"/>
        </w:rPr>
      </w:pPr>
    </w:p>
    <w:p w:rsidR="00551B07" w:rsidRDefault="00551B07" w:rsidP="00551B07">
      <w:pPr>
        <w:rPr>
          <w:sz w:val="2"/>
          <w:szCs w:val="2"/>
        </w:rPr>
        <w:sectPr w:rsidR="00551B07">
          <w:pgSz w:w="11900" w:h="16840"/>
          <w:pgMar w:top="1773" w:right="527" w:bottom="1310" w:left="990" w:header="0" w:footer="3" w:gutter="0"/>
          <w:cols w:space="720"/>
          <w:noEndnote/>
          <w:docGrid w:linePitch="360"/>
        </w:sectPr>
      </w:pPr>
    </w:p>
    <w:p w:rsidR="00551B07" w:rsidRDefault="00551B07" w:rsidP="00551B07">
      <w:pPr>
        <w:spacing w:before="111" w:after="111" w:line="240" w:lineRule="exact"/>
        <w:rPr>
          <w:sz w:val="19"/>
          <w:szCs w:val="19"/>
        </w:rPr>
      </w:pPr>
    </w:p>
    <w:p w:rsidR="00551B07" w:rsidRDefault="00551B07" w:rsidP="00551B07">
      <w:pPr>
        <w:rPr>
          <w:sz w:val="2"/>
          <w:szCs w:val="2"/>
        </w:rPr>
        <w:sectPr w:rsidR="00551B07">
          <w:headerReference w:type="default" r:id="rId24"/>
          <w:headerReference w:type="first" r:id="rId25"/>
          <w:footerReference w:type="first" r:id="rId26"/>
          <w:pgSz w:w="11900" w:h="16840"/>
          <w:pgMar w:top="1608" w:right="0" w:bottom="1582" w:left="0" w:header="0" w:footer="3" w:gutter="0"/>
          <w:pgNumType w:start="2"/>
          <w:cols w:space="720"/>
          <w:noEndnote/>
          <w:titlePg/>
          <w:docGrid w:linePitch="360"/>
        </w:sectPr>
      </w:pPr>
    </w:p>
    <w:p w:rsidR="00551B07" w:rsidRDefault="00551B07" w:rsidP="00551B07">
      <w:pPr>
        <w:spacing w:line="360" w:lineRule="exact"/>
      </w:pPr>
      <w:r>
        <w:rPr>
          <w:noProof/>
        </w:rPr>
        <w:lastRenderedPageBreak/>
        <mc:AlternateContent>
          <mc:Choice Requires="wps">
            <w:drawing>
              <wp:anchor distT="0" distB="0" distL="63500" distR="63500" simplePos="0" relativeHeight="251667456" behindDoc="0" locked="0" layoutInCell="1" allowOverlap="1">
                <wp:simplePos x="0" y="0"/>
                <wp:positionH relativeFrom="margin">
                  <wp:posOffset>6350</wp:posOffset>
                </wp:positionH>
                <wp:positionV relativeFrom="paragraph">
                  <wp:posOffset>0</wp:posOffset>
                </wp:positionV>
                <wp:extent cx="6412865" cy="1503680"/>
                <wp:effectExtent l="0" t="0" r="0" b="127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2865" cy="150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rsidP="00551B07">
                            <w:pPr>
                              <w:pStyle w:val="affe"/>
                              <w:shd w:val="clear" w:color="auto" w:fill="auto"/>
                              <w:spacing w:line="240" w:lineRule="exact"/>
                              <w:jc w:val="left"/>
                            </w:pPr>
                            <w:r>
                              <w:rPr>
                                <w:rStyle w:val="Exact"/>
                                <w:color w:val="000000"/>
                              </w:rPr>
                              <w:t>4. Объекты лесной инфраструктуры</w:t>
                            </w:r>
                          </w:p>
                          <w:tbl>
                            <w:tblPr>
                              <w:tblW w:w="0" w:type="auto"/>
                              <w:jc w:val="center"/>
                              <w:tblLayout w:type="fixed"/>
                              <w:tblCellMar>
                                <w:left w:w="0" w:type="dxa"/>
                                <w:right w:w="0" w:type="dxa"/>
                              </w:tblCellMar>
                              <w:tblLook w:val="0000" w:firstRow="0" w:lastRow="0" w:firstColumn="0" w:lastColumn="0" w:noHBand="0" w:noVBand="0"/>
                            </w:tblPr>
                            <w:tblGrid>
                              <w:gridCol w:w="706"/>
                              <w:gridCol w:w="1435"/>
                              <w:gridCol w:w="2419"/>
                              <w:gridCol w:w="994"/>
                              <w:gridCol w:w="998"/>
                              <w:gridCol w:w="1714"/>
                              <w:gridCol w:w="979"/>
                              <w:gridCol w:w="854"/>
                            </w:tblGrid>
                            <w:tr w:rsidR="00551B07">
                              <w:trPr>
                                <w:trHeight w:hRule="exact" w:val="1032"/>
                                <w:jc w:val="center"/>
                              </w:trPr>
                              <w:tc>
                                <w:tcPr>
                                  <w:tcW w:w="706"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60" w:line="190" w:lineRule="exact"/>
                                    <w:ind w:left="200"/>
                                    <w:jc w:val="left"/>
                                  </w:pPr>
                                  <w:r>
                                    <w:rPr>
                                      <w:rStyle w:val="290"/>
                                      <w:color w:val="000000"/>
                                    </w:rPr>
                                    <w:t>№№</w:t>
                                  </w:r>
                                </w:p>
                                <w:p w:rsidR="00551B07" w:rsidRDefault="00551B07">
                                  <w:pPr>
                                    <w:pStyle w:val="211"/>
                                    <w:shd w:val="clear" w:color="auto" w:fill="auto"/>
                                    <w:spacing w:before="60" w:after="0" w:line="190" w:lineRule="exact"/>
                                    <w:ind w:left="200"/>
                                    <w:jc w:val="left"/>
                                  </w:pPr>
                                  <w:proofErr w:type="gramStart"/>
                                  <w:r>
                                    <w:rPr>
                                      <w:rStyle w:val="290"/>
                                      <w:color w:val="000000"/>
                                    </w:rPr>
                                    <w:t>п</w:t>
                                  </w:r>
                                  <w:proofErr w:type="gramEnd"/>
                                  <w:r>
                                    <w:rPr>
                                      <w:rStyle w:val="290"/>
                                      <w:color w:val="000000"/>
                                    </w:rPr>
                                    <w:t>/п</w:t>
                                  </w:r>
                                </w:p>
                              </w:tc>
                              <w:tc>
                                <w:tcPr>
                                  <w:tcW w:w="1435"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left"/>
                                  </w:pPr>
                                  <w:r>
                                    <w:rPr>
                                      <w:rStyle w:val="290"/>
                                      <w:color w:val="000000"/>
                                    </w:rPr>
                                    <w:t>Лесничество</w:t>
                                  </w:r>
                                </w:p>
                              </w:tc>
                              <w:tc>
                                <w:tcPr>
                                  <w:tcW w:w="2419"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250" w:lineRule="exact"/>
                                    <w:jc w:val="center"/>
                                  </w:pPr>
                                  <w:r>
                                    <w:rPr>
                                      <w:rStyle w:val="290"/>
                                      <w:color w:val="000000"/>
                                    </w:rPr>
                                    <w:t>Участковое лесничество/урочище (при наличии)</w:t>
                                  </w:r>
                                </w:p>
                              </w:tc>
                              <w:tc>
                                <w:tcPr>
                                  <w:tcW w:w="994"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line="190" w:lineRule="exact"/>
                                    <w:ind w:left="140"/>
                                    <w:jc w:val="left"/>
                                  </w:pPr>
                                  <w:r>
                                    <w:rPr>
                                      <w:rStyle w:val="290"/>
                                      <w:color w:val="000000"/>
                                    </w:rPr>
                                    <w:t>Лесной</w:t>
                                  </w:r>
                                </w:p>
                                <w:p w:rsidR="00551B07" w:rsidRDefault="00551B07">
                                  <w:pPr>
                                    <w:pStyle w:val="211"/>
                                    <w:shd w:val="clear" w:color="auto" w:fill="auto"/>
                                    <w:spacing w:before="120" w:after="0" w:line="190" w:lineRule="exact"/>
                                    <w:ind w:left="140"/>
                                    <w:jc w:val="left"/>
                                  </w:pPr>
                                  <w:r>
                                    <w:rPr>
                                      <w:rStyle w:val="290"/>
                                      <w:color w:val="000000"/>
                                    </w:rPr>
                                    <w:t>квартал</w:t>
                                  </w:r>
                                </w:p>
                              </w:tc>
                              <w:tc>
                                <w:tcPr>
                                  <w:tcW w:w="998"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250" w:lineRule="exact"/>
                                    <w:ind w:left="140"/>
                                    <w:jc w:val="left"/>
                                  </w:pPr>
                                  <w:proofErr w:type="spellStart"/>
                                  <w:r>
                                    <w:rPr>
                                      <w:rStyle w:val="290"/>
                                      <w:color w:val="000000"/>
                                    </w:rPr>
                                    <w:t>Лесотак</w:t>
                                  </w:r>
                                  <w:proofErr w:type="spellEnd"/>
                                </w:p>
                                <w:p w:rsidR="00551B07" w:rsidRDefault="00551B07">
                                  <w:pPr>
                                    <w:pStyle w:val="211"/>
                                    <w:shd w:val="clear" w:color="auto" w:fill="auto"/>
                                    <w:spacing w:before="0" w:after="0" w:line="250" w:lineRule="exact"/>
                                    <w:ind w:left="140"/>
                                    <w:jc w:val="left"/>
                                  </w:pPr>
                                  <w:proofErr w:type="spellStart"/>
                                  <w:r>
                                    <w:rPr>
                                      <w:rStyle w:val="290"/>
                                      <w:color w:val="000000"/>
                                    </w:rPr>
                                    <w:t>сацион</w:t>
                                  </w:r>
                                  <w:proofErr w:type="spellEnd"/>
                                </w:p>
                                <w:p w:rsidR="00551B07" w:rsidRDefault="00551B07">
                                  <w:pPr>
                                    <w:pStyle w:val="211"/>
                                    <w:shd w:val="clear" w:color="auto" w:fill="auto"/>
                                    <w:spacing w:before="0" w:after="0" w:line="250" w:lineRule="exact"/>
                                    <w:jc w:val="center"/>
                                  </w:pPr>
                                  <w:proofErr w:type="spellStart"/>
                                  <w:r>
                                    <w:rPr>
                                      <w:rStyle w:val="290"/>
                                      <w:color w:val="000000"/>
                                    </w:rPr>
                                    <w:t>ный</w:t>
                                  </w:r>
                                  <w:proofErr w:type="spellEnd"/>
                                </w:p>
                                <w:p w:rsidR="00551B07" w:rsidRDefault="00551B07">
                                  <w:pPr>
                                    <w:pStyle w:val="211"/>
                                    <w:shd w:val="clear" w:color="auto" w:fill="auto"/>
                                    <w:spacing w:before="0" w:after="0" w:line="250" w:lineRule="exact"/>
                                    <w:ind w:left="220"/>
                                    <w:jc w:val="left"/>
                                  </w:pPr>
                                  <w:r>
                                    <w:rPr>
                                      <w:rStyle w:val="290"/>
                                      <w:color w:val="000000"/>
                                    </w:rPr>
                                    <w:t>выдел</w:t>
                                  </w:r>
                                </w:p>
                              </w:tc>
                              <w:tc>
                                <w:tcPr>
                                  <w:tcW w:w="1714"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60" w:line="190" w:lineRule="exact"/>
                                    <w:ind w:left="160"/>
                                    <w:jc w:val="left"/>
                                  </w:pPr>
                                  <w:r>
                                    <w:rPr>
                                      <w:rStyle w:val="290"/>
                                      <w:color w:val="000000"/>
                                    </w:rPr>
                                    <w:t>Наименование</w:t>
                                  </w:r>
                                </w:p>
                                <w:p w:rsidR="00551B07" w:rsidRDefault="00551B07">
                                  <w:pPr>
                                    <w:pStyle w:val="211"/>
                                    <w:shd w:val="clear" w:color="auto" w:fill="auto"/>
                                    <w:spacing w:before="60" w:after="0" w:line="190" w:lineRule="exact"/>
                                    <w:jc w:val="center"/>
                                  </w:pPr>
                                  <w:r>
                                    <w:rPr>
                                      <w:rStyle w:val="290"/>
                                      <w:color w:val="000000"/>
                                    </w:rPr>
                                    <w:t>объекта</w:t>
                                  </w:r>
                                </w:p>
                              </w:tc>
                              <w:tc>
                                <w:tcPr>
                                  <w:tcW w:w="979"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250" w:lineRule="exact"/>
                                    <w:jc w:val="center"/>
                                  </w:pPr>
                                  <w:proofErr w:type="spellStart"/>
                                  <w:r>
                                    <w:rPr>
                                      <w:rStyle w:val="290"/>
                                      <w:color w:val="000000"/>
                                    </w:rPr>
                                    <w:t>Еди</w:t>
                                  </w:r>
                                  <w:proofErr w:type="spellEnd"/>
                                </w:p>
                                <w:p w:rsidR="00551B07" w:rsidRDefault="00551B07">
                                  <w:pPr>
                                    <w:pStyle w:val="211"/>
                                    <w:shd w:val="clear" w:color="auto" w:fill="auto"/>
                                    <w:spacing w:before="0" w:after="0" w:line="250" w:lineRule="exact"/>
                                    <w:jc w:val="center"/>
                                  </w:pPr>
                                  <w:proofErr w:type="spellStart"/>
                                  <w:r>
                                    <w:rPr>
                                      <w:rStyle w:val="290"/>
                                      <w:color w:val="000000"/>
                                    </w:rPr>
                                    <w:t>ница</w:t>
                                  </w:r>
                                  <w:proofErr w:type="spellEnd"/>
                                </w:p>
                                <w:p w:rsidR="00551B07" w:rsidRDefault="00551B07">
                                  <w:pPr>
                                    <w:pStyle w:val="211"/>
                                    <w:shd w:val="clear" w:color="auto" w:fill="auto"/>
                                    <w:spacing w:before="0" w:after="0" w:line="250" w:lineRule="exact"/>
                                    <w:ind w:left="180"/>
                                    <w:jc w:val="left"/>
                                  </w:pPr>
                                  <w:proofErr w:type="spellStart"/>
                                  <w:r>
                                    <w:rPr>
                                      <w:rStyle w:val="290"/>
                                      <w:color w:val="000000"/>
                                    </w:rPr>
                                    <w:t>измере</w:t>
                                  </w:r>
                                  <w:proofErr w:type="spellEnd"/>
                                </w:p>
                                <w:p w:rsidR="00551B07" w:rsidRDefault="00551B07">
                                  <w:pPr>
                                    <w:pStyle w:val="211"/>
                                    <w:shd w:val="clear" w:color="auto" w:fill="auto"/>
                                    <w:spacing w:before="0" w:after="0" w:line="250" w:lineRule="exact"/>
                                    <w:jc w:val="center"/>
                                  </w:pPr>
                                  <w:proofErr w:type="spellStart"/>
                                  <w:r>
                                    <w:rPr>
                                      <w:rStyle w:val="290"/>
                                      <w:color w:val="000000"/>
                                    </w:rPr>
                                    <w:t>ния</w:t>
                                  </w:r>
                                  <w:proofErr w:type="spellEnd"/>
                                </w:p>
                              </w:tc>
                              <w:tc>
                                <w:tcPr>
                                  <w:tcW w:w="854" w:type="dxa"/>
                                  <w:tcBorders>
                                    <w:top w:val="single" w:sz="4" w:space="0" w:color="auto"/>
                                    <w:left w:val="single" w:sz="4" w:space="0" w:color="auto"/>
                                    <w:bottom w:val="nil"/>
                                    <w:right w:val="single" w:sz="4" w:space="0" w:color="auto"/>
                                  </w:tcBorders>
                                  <w:shd w:val="clear" w:color="auto" w:fill="FFFFFF"/>
                                </w:tcPr>
                                <w:p w:rsidR="00551B07" w:rsidRDefault="00551B07">
                                  <w:pPr>
                                    <w:pStyle w:val="211"/>
                                    <w:shd w:val="clear" w:color="auto" w:fill="auto"/>
                                    <w:spacing w:before="0" w:after="0" w:line="190" w:lineRule="exact"/>
                                    <w:ind w:left="180"/>
                                    <w:jc w:val="left"/>
                                  </w:pPr>
                                  <w:r>
                                    <w:rPr>
                                      <w:rStyle w:val="290"/>
                                      <w:color w:val="000000"/>
                                    </w:rPr>
                                    <w:t>объем</w:t>
                                  </w:r>
                                </w:p>
                              </w:tc>
                            </w:tr>
                            <w:tr w:rsidR="00551B07">
                              <w:trPr>
                                <w:trHeight w:hRule="exact" w:val="264"/>
                                <w:jc w:val="center"/>
                              </w:trPr>
                              <w:tc>
                                <w:tcPr>
                                  <w:tcW w:w="706"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1</w:t>
                                  </w:r>
                                </w:p>
                              </w:tc>
                              <w:tc>
                                <w:tcPr>
                                  <w:tcW w:w="1435"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2</w:t>
                                  </w:r>
                                </w:p>
                              </w:tc>
                              <w:tc>
                                <w:tcPr>
                                  <w:tcW w:w="2419"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3</w:t>
                                  </w:r>
                                </w:p>
                              </w:tc>
                              <w:tc>
                                <w:tcPr>
                                  <w:tcW w:w="994"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4</w:t>
                                  </w:r>
                                </w:p>
                              </w:tc>
                              <w:tc>
                                <w:tcPr>
                                  <w:tcW w:w="998"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5</w:t>
                                  </w:r>
                                </w:p>
                              </w:tc>
                              <w:tc>
                                <w:tcPr>
                                  <w:tcW w:w="1714"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6</w:t>
                                  </w:r>
                                </w:p>
                              </w:tc>
                              <w:tc>
                                <w:tcPr>
                                  <w:tcW w:w="979"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7</w:t>
                                  </w:r>
                                </w:p>
                              </w:tc>
                              <w:tc>
                                <w:tcPr>
                                  <w:tcW w:w="854" w:type="dxa"/>
                                  <w:tcBorders>
                                    <w:top w:val="single" w:sz="4" w:space="0" w:color="auto"/>
                                    <w:left w:val="single" w:sz="4" w:space="0" w:color="auto"/>
                                    <w:bottom w:val="nil"/>
                                    <w:right w:val="single" w:sz="4" w:space="0" w:color="auto"/>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8</w:t>
                                  </w:r>
                                </w:p>
                              </w:tc>
                            </w:tr>
                            <w:tr w:rsidR="00551B07">
                              <w:trPr>
                                <w:trHeight w:hRule="exact" w:val="787"/>
                                <w:jc w:val="center"/>
                              </w:trPr>
                              <w:tc>
                                <w:tcPr>
                                  <w:tcW w:w="706" w:type="dxa"/>
                                  <w:tcBorders>
                                    <w:top w:val="single" w:sz="4" w:space="0" w:color="auto"/>
                                    <w:left w:val="single" w:sz="4" w:space="0" w:color="auto"/>
                                    <w:bottom w:val="single" w:sz="4" w:space="0" w:color="auto"/>
                                    <w:right w:val="nil"/>
                                  </w:tcBorders>
                                  <w:shd w:val="clear" w:color="auto" w:fill="FFFFFF"/>
                                </w:tcPr>
                                <w:p w:rsidR="00551B07" w:rsidRDefault="00551B07">
                                  <w:pPr>
                                    <w:pStyle w:val="211"/>
                                    <w:shd w:val="clear" w:color="auto" w:fill="auto"/>
                                    <w:spacing w:before="0" w:after="0" w:line="190" w:lineRule="exact"/>
                                    <w:ind w:right="300"/>
                                    <w:jc w:val="right"/>
                                  </w:pPr>
                                  <w:r>
                                    <w:rPr>
                                      <w:rStyle w:val="290"/>
                                      <w:color w:val="000000"/>
                                    </w:rPr>
                                    <w:t>1.</w:t>
                                  </w:r>
                                </w:p>
                              </w:tc>
                              <w:tc>
                                <w:tcPr>
                                  <w:tcW w:w="1435" w:type="dxa"/>
                                  <w:tcBorders>
                                    <w:top w:val="single" w:sz="4" w:space="0" w:color="auto"/>
                                    <w:left w:val="single" w:sz="4" w:space="0" w:color="auto"/>
                                    <w:bottom w:val="single" w:sz="4" w:space="0" w:color="auto"/>
                                    <w:right w:val="nil"/>
                                  </w:tcBorders>
                                  <w:shd w:val="clear" w:color="auto" w:fill="FFFFFF"/>
                                </w:tcPr>
                                <w:p w:rsidR="00551B07" w:rsidRDefault="00551B07">
                                  <w:pPr>
                                    <w:pStyle w:val="211"/>
                                    <w:shd w:val="clear" w:color="auto" w:fill="auto"/>
                                    <w:spacing w:before="0" w:after="0" w:line="190" w:lineRule="exact"/>
                                    <w:jc w:val="left"/>
                                  </w:pPr>
                                  <w:r>
                                    <w:rPr>
                                      <w:rStyle w:val="290"/>
                                      <w:color w:val="000000"/>
                                    </w:rPr>
                                    <w:t>Семилукское</w:t>
                                  </w:r>
                                </w:p>
                              </w:tc>
                              <w:tc>
                                <w:tcPr>
                                  <w:tcW w:w="2419" w:type="dxa"/>
                                  <w:tcBorders>
                                    <w:top w:val="single" w:sz="4" w:space="0" w:color="auto"/>
                                    <w:left w:val="single" w:sz="4" w:space="0" w:color="auto"/>
                                    <w:bottom w:val="single" w:sz="4" w:space="0" w:color="auto"/>
                                    <w:right w:val="nil"/>
                                  </w:tcBorders>
                                  <w:shd w:val="clear" w:color="auto" w:fill="FFFFFF"/>
                                  <w:vAlign w:val="bottom"/>
                                </w:tcPr>
                                <w:p w:rsidR="00551B07" w:rsidRDefault="00551B07">
                                  <w:pPr>
                                    <w:pStyle w:val="211"/>
                                    <w:shd w:val="clear" w:color="auto" w:fill="auto"/>
                                    <w:spacing w:before="0" w:after="0" w:line="254" w:lineRule="exact"/>
                                    <w:jc w:val="center"/>
                                  </w:pPr>
                                  <w:proofErr w:type="spellStart"/>
                                  <w:r>
                                    <w:rPr>
                                      <w:rStyle w:val="290"/>
                                      <w:color w:val="000000"/>
                                    </w:rPr>
                                    <w:t>Подгоренское</w:t>
                                  </w:r>
                                  <w:proofErr w:type="spellEnd"/>
                                </w:p>
                                <w:p w:rsidR="00551B07" w:rsidRDefault="00551B07">
                                  <w:pPr>
                                    <w:pStyle w:val="211"/>
                                    <w:shd w:val="clear" w:color="auto" w:fill="auto"/>
                                    <w:spacing w:before="0" w:after="0" w:line="254" w:lineRule="exact"/>
                                    <w:jc w:val="center"/>
                                  </w:pPr>
                                  <w:r>
                                    <w:rPr>
                                      <w:rStyle w:val="290"/>
                                      <w:color w:val="000000"/>
                                    </w:rPr>
                                    <w:t>урочище</w:t>
                                  </w:r>
                                </w:p>
                                <w:p w:rsidR="00551B07" w:rsidRDefault="00551B07">
                                  <w:pPr>
                                    <w:pStyle w:val="211"/>
                                    <w:shd w:val="clear" w:color="auto" w:fill="auto"/>
                                    <w:spacing w:before="0" w:after="0" w:line="254" w:lineRule="exact"/>
                                    <w:jc w:val="center"/>
                                  </w:pPr>
                                  <w:r>
                                    <w:rPr>
                                      <w:rStyle w:val="290"/>
                                      <w:color w:val="000000"/>
                                    </w:rPr>
                                    <w:t>«Задонское шоссе»</w:t>
                                  </w:r>
                                </w:p>
                              </w:tc>
                              <w:tc>
                                <w:tcPr>
                                  <w:tcW w:w="994" w:type="dxa"/>
                                  <w:tcBorders>
                                    <w:top w:val="single" w:sz="4" w:space="0" w:color="auto"/>
                                    <w:left w:val="single" w:sz="4" w:space="0" w:color="auto"/>
                                    <w:bottom w:val="single" w:sz="4" w:space="0" w:color="auto"/>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143</w:t>
                                  </w:r>
                                </w:p>
                              </w:tc>
                              <w:tc>
                                <w:tcPr>
                                  <w:tcW w:w="998" w:type="dxa"/>
                                  <w:tcBorders>
                                    <w:top w:val="single" w:sz="4" w:space="0" w:color="auto"/>
                                    <w:left w:val="single" w:sz="4" w:space="0" w:color="auto"/>
                                    <w:bottom w:val="single" w:sz="4" w:space="0" w:color="auto"/>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42</w:t>
                                  </w:r>
                                </w:p>
                              </w:tc>
                              <w:tc>
                                <w:tcPr>
                                  <w:tcW w:w="1714" w:type="dxa"/>
                                  <w:tcBorders>
                                    <w:top w:val="single" w:sz="4" w:space="0" w:color="auto"/>
                                    <w:left w:val="single" w:sz="4" w:space="0" w:color="auto"/>
                                    <w:bottom w:val="single" w:sz="4" w:space="0" w:color="auto"/>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Дорога</w:t>
                                  </w:r>
                                </w:p>
                              </w:tc>
                              <w:tc>
                                <w:tcPr>
                                  <w:tcW w:w="979" w:type="dxa"/>
                                  <w:tcBorders>
                                    <w:top w:val="single" w:sz="4" w:space="0" w:color="auto"/>
                                    <w:left w:val="single" w:sz="4" w:space="0" w:color="auto"/>
                                    <w:bottom w:val="single" w:sz="4" w:space="0" w:color="auto"/>
                                    <w:right w:val="nil"/>
                                  </w:tcBorders>
                                  <w:shd w:val="clear" w:color="auto" w:fill="FFFFFF"/>
                                </w:tcPr>
                                <w:p w:rsidR="00551B07" w:rsidRDefault="00551B07">
                                  <w:pPr>
                                    <w:pStyle w:val="211"/>
                                    <w:shd w:val="clear" w:color="auto" w:fill="auto"/>
                                    <w:spacing w:before="0" w:after="0" w:line="190" w:lineRule="exact"/>
                                    <w:jc w:val="center"/>
                                  </w:pPr>
                                  <w:proofErr w:type="spellStart"/>
                                  <w:r>
                                    <w:rPr>
                                      <w:rStyle w:val="290"/>
                                      <w:color w:val="000000"/>
                                    </w:rPr>
                                    <w:t>кв.м</w:t>
                                  </w:r>
                                  <w:proofErr w:type="spellEnd"/>
                                  <w:r>
                                    <w:rPr>
                                      <w:rStyle w:val="290"/>
                                      <w:color w:val="000000"/>
                                    </w:rPr>
                                    <w:t>.</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551B07" w:rsidRDefault="00551B07">
                                  <w:pPr>
                                    <w:pStyle w:val="211"/>
                                    <w:shd w:val="clear" w:color="auto" w:fill="auto"/>
                                    <w:spacing w:before="0" w:after="0" w:line="190" w:lineRule="exact"/>
                                    <w:ind w:left="180"/>
                                    <w:jc w:val="left"/>
                                  </w:pPr>
                                  <w:r>
                                    <w:rPr>
                                      <w:rStyle w:val="290"/>
                                      <w:color w:val="000000"/>
                                    </w:rPr>
                                    <w:t>2500</w:t>
                                  </w:r>
                                </w:p>
                              </w:tc>
                            </w:tr>
                          </w:tbl>
                          <w:p w:rsidR="00551B07" w:rsidRDefault="00551B07" w:rsidP="00551B07">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8" o:spid="_x0000_s1032" type="#_x0000_t202" style="position:absolute;margin-left:.5pt;margin-top:0;width:504.95pt;height:118.4pt;z-index:25166745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4/YwAIAALMFAAAOAAAAZHJzL2Uyb0RvYy54bWysVEtu2zAQ3RfoHQjuFX0iK5IQOUgsqyiQ&#10;foC0B6AlyiIqkSpJW06LnqWn6KpAz+AjdUhZdj6boq0WxIgcPs7MezOXV7uuRVsqFRM8w/6ZhxHl&#10;pagYX2f444fCiTFSmvCKtILTDN9Tha/mL19cDn1KA9GItqISAQhX6dBnuNG6T11XlQ3tiDoTPeVw&#10;WAvZEQ2/cu1WkgyA3rVu4HmROwhZ9VKUVCnYzcdDPLf4dU1L/a6uFdWozTDEpu0q7boyqzu/JOla&#10;kr5h5SEM8hdRdIRxePQIlRNN0EayZ1AdK6VQotZnpehcUdespDYHyMb3nmRz15Ce2lygOKo/lkn9&#10;P9jy7fa9RKwC7oApTjrgaP99/2v/c/8DwRbUZ+hVCm53PTjq3Y3Yga/NVfW3ovykEBeLhvA1vZZS&#10;DA0lFcTnm5vug6sjjjIgq+GNqOAdstHCAu1q2ZniQTkQoANP90du6E6jEjaj0A/iaIZRCWf+zDuP&#10;YsueS9Lpei+VfkVFh4yRYQnkW3iyvVXahEPSycW8xkXB2tYKoOWPNsBx3IHH4ao5M2FYPr8mXrKM&#10;l3HohEG0dEIvz53rYhE6UeFfzPLzfLHI/W/mXT9MG1ZVlJtnJm354Z9xd1D5qIqjupRoWWXgTEhK&#10;rleLVqItAW0X9rNFh5OTm/s4DFsEyOVJSn4QejdB4hRRfOGERThzkgsvdjw/uUkiL0zCvHic0i3j&#10;9N9TQkOGk1kwG9V0CvpJbp79nudG0o5pmB4t6zIcH51IajS45JWlVhPWjvaDUpjwT6UAuieirWKN&#10;SEe56t1qZ5sjmhphJap7kLAUIDDQKUw+MBohv2A0wBTJsPq8IZJi1L7m0AZm5EyGnIzVZBBewtUM&#10;a4xGc6HH0bTpJVs3gDw12jW0SsGsiE1PjVEcGgwmg83lMMXM6Hn4b71Os3b+GwAA//8DAFBLAwQU&#10;AAYACAAAACEARzqskNsAAAAHAQAADwAAAGRycy9kb3ducmV2LnhtbEyPwU7DMBBE70j8g7WVuCBq&#10;J0hRG+JUCMGFG6UXbm68JFHtdRS7SejXsz3BZaTRrGbeVrvFOzHhGPtAGrK1AoHUBNtTq+Hw+faw&#10;ARGTIWtcINTwgxF29e1NZUobZvrAaZ9awSUUS6OhS2kopYxNh97EdRiQOPsOozeJ7dhKO5qZy72T&#10;uVKF9KYnXujMgC8dNqf92Wsoltfh/n2L+Xxp3ERflyxLmGl9t1qen0AkXNLfMVzxGR1qZjqGM9ko&#10;HHv+JGlgvYYqU1sQRw35Y7EBWVfyP3/9CwAA//8DAFBLAQItABQABgAIAAAAIQC2gziS/gAAAOEB&#10;AAATAAAAAAAAAAAAAAAAAAAAAABbQ29udGVudF9UeXBlc10ueG1sUEsBAi0AFAAGAAgAAAAhADj9&#10;If/WAAAAlAEAAAsAAAAAAAAAAAAAAAAALwEAAF9yZWxzLy5yZWxzUEsBAi0AFAAGAAgAAAAhAGxv&#10;j9jAAgAAswUAAA4AAAAAAAAAAAAAAAAALgIAAGRycy9lMm9Eb2MueG1sUEsBAi0AFAAGAAgAAAAh&#10;AEc6rJDbAAAABwEAAA8AAAAAAAAAAAAAAAAAGgUAAGRycy9kb3ducmV2LnhtbFBLBQYAAAAABAAE&#10;APMAAAAiBgAAAAA=&#10;" filled="f" stroked="f">
                <v:textbox style="mso-fit-shape-to-text:t" inset="0,0,0,0">
                  <w:txbxContent>
                    <w:p w:rsidR="00551B07" w:rsidRDefault="00551B07" w:rsidP="00551B07">
                      <w:pPr>
                        <w:pStyle w:val="affe"/>
                        <w:shd w:val="clear" w:color="auto" w:fill="auto"/>
                        <w:spacing w:line="240" w:lineRule="exact"/>
                        <w:jc w:val="left"/>
                      </w:pPr>
                      <w:r>
                        <w:rPr>
                          <w:rStyle w:val="Exact"/>
                          <w:color w:val="000000"/>
                        </w:rPr>
                        <w:t>4. Объекты лесной инфраструктуры</w:t>
                      </w:r>
                    </w:p>
                    <w:tbl>
                      <w:tblPr>
                        <w:tblW w:w="0" w:type="auto"/>
                        <w:jc w:val="center"/>
                        <w:tblLayout w:type="fixed"/>
                        <w:tblCellMar>
                          <w:left w:w="0" w:type="dxa"/>
                          <w:right w:w="0" w:type="dxa"/>
                        </w:tblCellMar>
                        <w:tblLook w:val="0000" w:firstRow="0" w:lastRow="0" w:firstColumn="0" w:lastColumn="0" w:noHBand="0" w:noVBand="0"/>
                      </w:tblPr>
                      <w:tblGrid>
                        <w:gridCol w:w="706"/>
                        <w:gridCol w:w="1435"/>
                        <w:gridCol w:w="2419"/>
                        <w:gridCol w:w="994"/>
                        <w:gridCol w:w="998"/>
                        <w:gridCol w:w="1714"/>
                        <w:gridCol w:w="979"/>
                        <w:gridCol w:w="854"/>
                      </w:tblGrid>
                      <w:tr w:rsidR="00551B07">
                        <w:trPr>
                          <w:trHeight w:hRule="exact" w:val="1032"/>
                          <w:jc w:val="center"/>
                        </w:trPr>
                        <w:tc>
                          <w:tcPr>
                            <w:tcW w:w="706"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60" w:line="190" w:lineRule="exact"/>
                              <w:ind w:left="200"/>
                              <w:jc w:val="left"/>
                            </w:pPr>
                            <w:r>
                              <w:rPr>
                                <w:rStyle w:val="290"/>
                                <w:color w:val="000000"/>
                              </w:rPr>
                              <w:t>№№</w:t>
                            </w:r>
                          </w:p>
                          <w:p w:rsidR="00551B07" w:rsidRDefault="00551B07">
                            <w:pPr>
                              <w:pStyle w:val="211"/>
                              <w:shd w:val="clear" w:color="auto" w:fill="auto"/>
                              <w:spacing w:before="60" w:after="0" w:line="190" w:lineRule="exact"/>
                              <w:ind w:left="200"/>
                              <w:jc w:val="left"/>
                            </w:pPr>
                            <w:proofErr w:type="gramStart"/>
                            <w:r>
                              <w:rPr>
                                <w:rStyle w:val="290"/>
                                <w:color w:val="000000"/>
                              </w:rPr>
                              <w:t>п</w:t>
                            </w:r>
                            <w:proofErr w:type="gramEnd"/>
                            <w:r>
                              <w:rPr>
                                <w:rStyle w:val="290"/>
                                <w:color w:val="000000"/>
                              </w:rPr>
                              <w:t>/п</w:t>
                            </w:r>
                          </w:p>
                        </w:tc>
                        <w:tc>
                          <w:tcPr>
                            <w:tcW w:w="1435"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left"/>
                            </w:pPr>
                            <w:r>
                              <w:rPr>
                                <w:rStyle w:val="290"/>
                                <w:color w:val="000000"/>
                              </w:rPr>
                              <w:t>Лесничество</w:t>
                            </w:r>
                          </w:p>
                        </w:tc>
                        <w:tc>
                          <w:tcPr>
                            <w:tcW w:w="2419"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250" w:lineRule="exact"/>
                              <w:jc w:val="center"/>
                            </w:pPr>
                            <w:r>
                              <w:rPr>
                                <w:rStyle w:val="290"/>
                                <w:color w:val="000000"/>
                              </w:rPr>
                              <w:t>Участковое лесничество/урочище (при наличии)</w:t>
                            </w:r>
                          </w:p>
                        </w:tc>
                        <w:tc>
                          <w:tcPr>
                            <w:tcW w:w="994"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line="190" w:lineRule="exact"/>
                              <w:ind w:left="140"/>
                              <w:jc w:val="left"/>
                            </w:pPr>
                            <w:r>
                              <w:rPr>
                                <w:rStyle w:val="290"/>
                                <w:color w:val="000000"/>
                              </w:rPr>
                              <w:t>Лесной</w:t>
                            </w:r>
                          </w:p>
                          <w:p w:rsidR="00551B07" w:rsidRDefault="00551B07">
                            <w:pPr>
                              <w:pStyle w:val="211"/>
                              <w:shd w:val="clear" w:color="auto" w:fill="auto"/>
                              <w:spacing w:before="120" w:after="0" w:line="190" w:lineRule="exact"/>
                              <w:ind w:left="140"/>
                              <w:jc w:val="left"/>
                            </w:pPr>
                            <w:r>
                              <w:rPr>
                                <w:rStyle w:val="290"/>
                                <w:color w:val="000000"/>
                              </w:rPr>
                              <w:t>квартал</w:t>
                            </w:r>
                          </w:p>
                        </w:tc>
                        <w:tc>
                          <w:tcPr>
                            <w:tcW w:w="998"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250" w:lineRule="exact"/>
                              <w:ind w:left="140"/>
                              <w:jc w:val="left"/>
                            </w:pPr>
                            <w:proofErr w:type="spellStart"/>
                            <w:r>
                              <w:rPr>
                                <w:rStyle w:val="290"/>
                                <w:color w:val="000000"/>
                              </w:rPr>
                              <w:t>Лесотак</w:t>
                            </w:r>
                            <w:proofErr w:type="spellEnd"/>
                          </w:p>
                          <w:p w:rsidR="00551B07" w:rsidRDefault="00551B07">
                            <w:pPr>
                              <w:pStyle w:val="211"/>
                              <w:shd w:val="clear" w:color="auto" w:fill="auto"/>
                              <w:spacing w:before="0" w:after="0" w:line="250" w:lineRule="exact"/>
                              <w:ind w:left="140"/>
                              <w:jc w:val="left"/>
                            </w:pPr>
                            <w:proofErr w:type="spellStart"/>
                            <w:r>
                              <w:rPr>
                                <w:rStyle w:val="290"/>
                                <w:color w:val="000000"/>
                              </w:rPr>
                              <w:t>сацион</w:t>
                            </w:r>
                            <w:proofErr w:type="spellEnd"/>
                          </w:p>
                          <w:p w:rsidR="00551B07" w:rsidRDefault="00551B07">
                            <w:pPr>
                              <w:pStyle w:val="211"/>
                              <w:shd w:val="clear" w:color="auto" w:fill="auto"/>
                              <w:spacing w:before="0" w:after="0" w:line="250" w:lineRule="exact"/>
                              <w:jc w:val="center"/>
                            </w:pPr>
                            <w:proofErr w:type="spellStart"/>
                            <w:r>
                              <w:rPr>
                                <w:rStyle w:val="290"/>
                                <w:color w:val="000000"/>
                              </w:rPr>
                              <w:t>ный</w:t>
                            </w:r>
                            <w:proofErr w:type="spellEnd"/>
                          </w:p>
                          <w:p w:rsidR="00551B07" w:rsidRDefault="00551B07">
                            <w:pPr>
                              <w:pStyle w:val="211"/>
                              <w:shd w:val="clear" w:color="auto" w:fill="auto"/>
                              <w:spacing w:before="0" w:after="0" w:line="250" w:lineRule="exact"/>
                              <w:ind w:left="220"/>
                              <w:jc w:val="left"/>
                            </w:pPr>
                            <w:r>
                              <w:rPr>
                                <w:rStyle w:val="290"/>
                                <w:color w:val="000000"/>
                              </w:rPr>
                              <w:t>выдел</w:t>
                            </w:r>
                          </w:p>
                        </w:tc>
                        <w:tc>
                          <w:tcPr>
                            <w:tcW w:w="1714"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60" w:line="190" w:lineRule="exact"/>
                              <w:ind w:left="160"/>
                              <w:jc w:val="left"/>
                            </w:pPr>
                            <w:r>
                              <w:rPr>
                                <w:rStyle w:val="290"/>
                                <w:color w:val="000000"/>
                              </w:rPr>
                              <w:t>Наименование</w:t>
                            </w:r>
                          </w:p>
                          <w:p w:rsidR="00551B07" w:rsidRDefault="00551B07">
                            <w:pPr>
                              <w:pStyle w:val="211"/>
                              <w:shd w:val="clear" w:color="auto" w:fill="auto"/>
                              <w:spacing w:before="60" w:after="0" w:line="190" w:lineRule="exact"/>
                              <w:jc w:val="center"/>
                            </w:pPr>
                            <w:r>
                              <w:rPr>
                                <w:rStyle w:val="290"/>
                                <w:color w:val="000000"/>
                              </w:rPr>
                              <w:t>объекта</w:t>
                            </w:r>
                          </w:p>
                        </w:tc>
                        <w:tc>
                          <w:tcPr>
                            <w:tcW w:w="979"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250" w:lineRule="exact"/>
                              <w:jc w:val="center"/>
                            </w:pPr>
                            <w:proofErr w:type="spellStart"/>
                            <w:r>
                              <w:rPr>
                                <w:rStyle w:val="290"/>
                                <w:color w:val="000000"/>
                              </w:rPr>
                              <w:t>Еди</w:t>
                            </w:r>
                            <w:proofErr w:type="spellEnd"/>
                          </w:p>
                          <w:p w:rsidR="00551B07" w:rsidRDefault="00551B07">
                            <w:pPr>
                              <w:pStyle w:val="211"/>
                              <w:shd w:val="clear" w:color="auto" w:fill="auto"/>
                              <w:spacing w:before="0" w:after="0" w:line="250" w:lineRule="exact"/>
                              <w:jc w:val="center"/>
                            </w:pPr>
                            <w:proofErr w:type="spellStart"/>
                            <w:r>
                              <w:rPr>
                                <w:rStyle w:val="290"/>
                                <w:color w:val="000000"/>
                              </w:rPr>
                              <w:t>ница</w:t>
                            </w:r>
                            <w:proofErr w:type="spellEnd"/>
                          </w:p>
                          <w:p w:rsidR="00551B07" w:rsidRDefault="00551B07">
                            <w:pPr>
                              <w:pStyle w:val="211"/>
                              <w:shd w:val="clear" w:color="auto" w:fill="auto"/>
                              <w:spacing w:before="0" w:after="0" w:line="250" w:lineRule="exact"/>
                              <w:ind w:left="180"/>
                              <w:jc w:val="left"/>
                            </w:pPr>
                            <w:proofErr w:type="spellStart"/>
                            <w:r>
                              <w:rPr>
                                <w:rStyle w:val="290"/>
                                <w:color w:val="000000"/>
                              </w:rPr>
                              <w:t>измере</w:t>
                            </w:r>
                            <w:proofErr w:type="spellEnd"/>
                          </w:p>
                          <w:p w:rsidR="00551B07" w:rsidRDefault="00551B07">
                            <w:pPr>
                              <w:pStyle w:val="211"/>
                              <w:shd w:val="clear" w:color="auto" w:fill="auto"/>
                              <w:spacing w:before="0" w:after="0" w:line="250" w:lineRule="exact"/>
                              <w:jc w:val="center"/>
                            </w:pPr>
                            <w:proofErr w:type="spellStart"/>
                            <w:r>
                              <w:rPr>
                                <w:rStyle w:val="290"/>
                                <w:color w:val="000000"/>
                              </w:rPr>
                              <w:t>ния</w:t>
                            </w:r>
                            <w:proofErr w:type="spellEnd"/>
                          </w:p>
                        </w:tc>
                        <w:tc>
                          <w:tcPr>
                            <w:tcW w:w="854" w:type="dxa"/>
                            <w:tcBorders>
                              <w:top w:val="single" w:sz="4" w:space="0" w:color="auto"/>
                              <w:left w:val="single" w:sz="4" w:space="0" w:color="auto"/>
                              <w:bottom w:val="nil"/>
                              <w:right w:val="single" w:sz="4" w:space="0" w:color="auto"/>
                            </w:tcBorders>
                            <w:shd w:val="clear" w:color="auto" w:fill="FFFFFF"/>
                          </w:tcPr>
                          <w:p w:rsidR="00551B07" w:rsidRDefault="00551B07">
                            <w:pPr>
                              <w:pStyle w:val="211"/>
                              <w:shd w:val="clear" w:color="auto" w:fill="auto"/>
                              <w:spacing w:before="0" w:after="0" w:line="190" w:lineRule="exact"/>
                              <w:ind w:left="180"/>
                              <w:jc w:val="left"/>
                            </w:pPr>
                            <w:r>
                              <w:rPr>
                                <w:rStyle w:val="290"/>
                                <w:color w:val="000000"/>
                              </w:rPr>
                              <w:t>объем</w:t>
                            </w:r>
                          </w:p>
                        </w:tc>
                      </w:tr>
                      <w:tr w:rsidR="00551B07">
                        <w:trPr>
                          <w:trHeight w:hRule="exact" w:val="264"/>
                          <w:jc w:val="center"/>
                        </w:trPr>
                        <w:tc>
                          <w:tcPr>
                            <w:tcW w:w="706"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1</w:t>
                            </w:r>
                          </w:p>
                        </w:tc>
                        <w:tc>
                          <w:tcPr>
                            <w:tcW w:w="1435"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2</w:t>
                            </w:r>
                          </w:p>
                        </w:tc>
                        <w:tc>
                          <w:tcPr>
                            <w:tcW w:w="2419"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3</w:t>
                            </w:r>
                          </w:p>
                        </w:tc>
                        <w:tc>
                          <w:tcPr>
                            <w:tcW w:w="994"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4</w:t>
                            </w:r>
                          </w:p>
                        </w:tc>
                        <w:tc>
                          <w:tcPr>
                            <w:tcW w:w="998"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5</w:t>
                            </w:r>
                          </w:p>
                        </w:tc>
                        <w:tc>
                          <w:tcPr>
                            <w:tcW w:w="1714"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6</w:t>
                            </w:r>
                          </w:p>
                        </w:tc>
                        <w:tc>
                          <w:tcPr>
                            <w:tcW w:w="979"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7</w:t>
                            </w:r>
                          </w:p>
                        </w:tc>
                        <w:tc>
                          <w:tcPr>
                            <w:tcW w:w="854" w:type="dxa"/>
                            <w:tcBorders>
                              <w:top w:val="single" w:sz="4" w:space="0" w:color="auto"/>
                              <w:left w:val="single" w:sz="4" w:space="0" w:color="auto"/>
                              <w:bottom w:val="nil"/>
                              <w:right w:val="single" w:sz="4" w:space="0" w:color="auto"/>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8</w:t>
                            </w:r>
                          </w:p>
                        </w:tc>
                      </w:tr>
                      <w:tr w:rsidR="00551B07">
                        <w:trPr>
                          <w:trHeight w:hRule="exact" w:val="787"/>
                          <w:jc w:val="center"/>
                        </w:trPr>
                        <w:tc>
                          <w:tcPr>
                            <w:tcW w:w="706" w:type="dxa"/>
                            <w:tcBorders>
                              <w:top w:val="single" w:sz="4" w:space="0" w:color="auto"/>
                              <w:left w:val="single" w:sz="4" w:space="0" w:color="auto"/>
                              <w:bottom w:val="single" w:sz="4" w:space="0" w:color="auto"/>
                              <w:right w:val="nil"/>
                            </w:tcBorders>
                            <w:shd w:val="clear" w:color="auto" w:fill="FFFFFF"/>
                          </w:tcPr>
                          <w:p w:rsidR="00551B07" w:rsidRDefault="00551B07">
                            <w:pPr>
                              <w:pStyle w:val="211"/>
                              <w:shd w:val="clear" w:color="auto" w:fill="auto"/>
                              <w:spacing w:before="0" w:after="0" w:line="190" w:lineRule="exact"/>
                              <w:ind w:right="300"/>
                              <w:jc w:val="right"/>
                            </w:pPr>
                            <w:r>
                              <w:rPr>
                                <w:rStyle w:val="290"/>
                                <w:color w:val="000000"/>
                              </w:rPr>
                              <w:t>1.</w:t>
                            </w:r>
                          </w:p>
                        </w:tc>
                        <w:tc>
                          <w:tcPr>
                            <w:tcW w:w="1435" w:type="dxa"/>
                            <w:tcBorders>
                              <w:top w:val="single" w:sz="4" w:space="0" w:color="auto"/>
                              <w:left w:val="single" w:sz="4" w:space="0" w:color="auto"/>
                              <w:bottom w:val="single" w:sz="4" w:space="0" w:color="auto"/>
                              <w:right w:val="nil"/>
                            </w:tcBorders>
                            <w:shd w:val="clear" w:color="auto" w:fill="FFFFFF"/>
                          </w:tcPr>
                          <w:p w:rsidR="00551B07" w:rsidRDefault="00551B07">
                            <w:pPr>
                              <w:pStyle w:val="211"/>
                              <w:shd w:val="clear" w:color="auto" w:fill="auto"/>
                              <w:spacing w:before="0" w:after="0" w:line="190" w:lineRule="exact"/>
                              <w:jc w:val="left"/>
                            </w:pPr>
                            <w:r>
                              <w:rPr>
                                <w:rStyle w:val="290"/>
                                <w:color w:val="000000"/>
                              </w:rPr>
                              <w:t>Семилукское</w:t>
                            </w:r>
                          </w:p>
                        </w:tc>
                        <w:tc>
                          <w:tcPr>
                            <w:tcW w:w="2419" w:type="dxa"/>
                            <w:tcBorders>
                              <w:top w:val="single" w:sz="4" w:space="0" w:color="auto"/>
                              <w:left w:val="single" w:sz="4" w:space="0" w:color="auto"/>
                              <w:bottom w:val="single" w:sz="4" w:space="0" w:color="auto"/>
                              <w:right w:val="nil"/>
                            </w:tcBorders>
                            <w:shd w:val="clear" w:color="auto" w:fill="FFFFFF"/>
                            <w:vAlign w:val="bottom"/>
                          </w:tcPr>
                          <w:p w:rsidR="00551B07" w:rsidRDefault="00551B07">
                            <w:pPr>
                              <w:pStyle w:val="211"/>
                              <w:shd w:val="clear" w:color="auto" w:fill="auto"/>
                              <w:spacing w:before="0" w:after="0" w:line="254" w:lineRule="exact"/>
                              <w:jc w:val="center"/>
                            </w:pPr>
                            <w:proofErr w:type="spellStart"/>
                            <w:r>
                              <w:rPr>
                                <w:rStyle w:val="290"/>
                                <w:color w:val="000000"/>
                              </w:rPr>
                              <w:t>Подгоренское</w:t>
                            </w:r>
                            <w:proofErr w:type="spellEnd"/>
                          </w:p>
                          <w:p w:rsidR="00551B07" w:rsidRDefault="00551B07">
                            <w:pPr>
                              <w:pStyle w:val="211"/>
                              <w:shd w:val="clear" w:color="auto" w:fill="auto"/>
                              <w:spacing w:before="0" w:after="0" w:line="254" w:lineRule="exact"/>
                              <w:jc w:val="center"/>
                            </w:pPr>
                            <w:r>
                              <w:rPr>
                                <w:rStyle w:val="290"/>
                                <w:color w:val="000000"/>
                              </w:rPr>
                              <w:t>урочище</w:t>
                            </w:r>
                          </w:p>
                          <w:p w:rsidR="00551B07" w:rsidRDefault="00551B07">
                            <w:pPr>
                              <w:pStyle w:val="211"/>
                              <w:shd w:val="clear" w:color="auto" w:fill="auto"/>
                              <w:spacing w:before="0" w:after="0" w:line="254" w:lineRule="exact"/>
                              <w:jc w:val="center"/>
                            </w:pPr>
                            <w:r>
                              <w:rPr>
                                <w:rStyle w:val="290"/>
                                <w:color w:val="000000"/>
                              </w:rPr>
                              <w:t>«Задонское шоссе»</w:t>
                            </w:r>
                          </w:p>
                        </w:tc>
                        <w:tc>
                          <w:tcPr>
                            <w:tcW w:w="994" w:type="dxa"/>
                            <w:tcBorders>
                              <w:top w:val="single" w:sz="4" w:space="0" w:color="auto"/>
                              <w:left w:val="single" w:sz="4" w:space="0" w:color="auto"/>
                              <w:bottom w:val="single" w:sz="4" w:space="0" w:color="auto"/>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143</w:t>
                            </w:r>
                          </w:p>
                        </w:tc>
                        <w:tc>
                          <w:tcPr>
                            <w:tcW w:w="998" w:type="dxa"/>
                            <w:tcBorders>
                              <w:top w:val="single" w:sz="4" w:space="0" w:color="auto"/>
                              <w:left w:val="single" w:sz="4" w:space="0" w:color="auto"/>
                              <w:bottom w:val="single" w:sz="4" w:space="0" w:color="auto"/>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42</w:t>
                            </w:r>
                          </w:p>
                        </w:tc>
                        <w:tc>
                          <w:tcPr>
                            <w:tcW w:w="1714" w:type="dxa"/>
                            <w:tcBorders>
                              <w:top w:val="single" w:sz="4" w:space="0" w:color="auto"/>
                              <w:left w:val="single" w:sz="4" w:space="0" w:color="auto"/>
                              <w:bottom w:val="single" w:sz="4" w:space="0" w:color="auto"/>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Дорога</w:t>
                            </w:r>
                          </w:p>
                        </w:tc>
                        <w:tc>
                          <w:tcPr>
                            <w:tcW w:w="979" w:type="dxa"/>
                            <w:tcBorders>
                              <w:top w:val="single" w:sz="4" w:space="0" w:color="auto"/>
                              <w:left w:val="single" w:sz="4" w:space="0" w:color="auto"/>
                              <w:bottom w:val="single" w:sz="4" w:space="0" w:color="auto"/>
                              <w:right w:val="nil"/>
                            </w:tcBorders>
                            <w:shd w:val="clear" w:color="auto" w:fill="FFFFFF"/>
                          </w:tcPr>
                          <w:p w:rsidR="00551B07" w:rsidRDefault="00551B07">
                            <w:pPr>
                              <w:pStyle w:val="211"/>
                              <w:shd w:val="clear" w:color="auto" w:fill="auto"/>
                              <w:spacing w:before="0" w:after="0" w:line="190" w:lineRule="exact"/>
                              <w:jc w:val="center"/>
                            </w:pPr>
                            <w:proofErr w:type="spellStart"/>
                            <w:r>
                              <w:rPr>
                                <w:rStyle w:val="290"/>
                                <w:color w:val="000000"/>
                              </w:rPr>
                              <w:t>кв.м</w:t>
                            </w:r>
                            <w:proofErr w:type="spellEnd"/>
                            <w:r>
                              <w:rPr>
                                <w:rStyle w:val="290"/>
                                <w:color w:val="000000"/>
                              </w:rPr>
                              <w:t>.</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551B07" w:rsidRDefault="00551B07">
                            <w:pPr>
                              <w:pStyle w:val="211"/>
                              <w:shd w:val="clear" w:color="auto" w:fill="auto"/>
                              <w:spacing w:before="0" w:after="0" w:line="190" w:lineRule="exact"/>
                              <w:ind w:left="180"/>
                              <w:jc w:val="left"/>
                            </w:pPr>
                            <w:r>
                              <w:rPr>
                                <w:rStyle w:val="290"/>
                                <w:color w:val="000000"/>
                              </w:rPr>
                              <w:t>2500</w:t>
                            </w:r>
                          </w:p>
                        </w:tc>
                      </w:tr>
                    </w:tbl>
                    <w:p w:rsidR="00551B07" w:rsidRDefault="00551B07" w:rsidP="00551B07">
                      <w:pPr>
                        <w:rPr>
                          <w:sz w:val="2"/>
                          <w:szCs w:val="2"/>
                        </w:rPr>
                      </w:pPr>
                    </w:p>
                  </w:txbxContent>
                </v:textbox>
                <w10:wrap anchorx="margin"/>
              </v:shape>
            </w:pict>
          </mc:Fallback>
        </mc:AlternateContent>
      </w:r>
      <w:r>
        <w:rPr>
          <w:noProof/>
        </w:rPr>
        <mc:AlternateContent>
          <mc:Choice Requires="wps">
            <w:drawing>
              <wp:anchor distT="0" distB="0" distL="63500" distR="63500" simplePos="0" relativeHeight="251668480" behindDoc="0" locked="0" layoutInCell="1" allowOverlap="1">
                <wp:simplePos x="0" y="0"/>
                <wp:positionH relativeFrom="margin">
                  <wp:posOffset>182880</wp:posOffset>
                </wp:positionH>
                <wp:positionV relativeFrom="paragraph">
                  <wp:posOffset>1828800</wp:posOffset>
                </wp:positionV>
                <wp:extent cx="6424930" cy="1186815"/>
                <wp:effectExtent l="0" t="0" r="0" b="381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930" cy="1186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rsidP="00551B07">
                            <w:pPr>
                              <w:pStyle w:val="affe"/>
                              <w:shd w:val="clear" w:color="auto" w:fill="auto"/>
                              <w:spacing w:line="240" w:lineRule="exact"/>
                              <w:jc w:val="left"/>
                            </w:pPr>
                            <w:r>
                              <w:rPr>
                                <w:rStyle w:val="Exact"/>
                                <w:color w:val="000000"/>
                              </w:rPr>
                              <w:t>5. Особо защитные участки лесов</w:t>
                            </w:r>
                          </w:p>
                          <w:tbl>
                            <w:tblPr>
                              <w:tblW w:w="0" w:type="auto"/>
                              <w:jc w:val="center"/>
                              <w:tblLayout w:type="fixed"/>
                              <w:tblCellMar>
                                <w:left w:w="0" w:type="dxa"/>
                                <w:right w:w="0" w:type="dxa"/>
                              </w:tblCellMar>
                              <w:tblLook w:val="0000" w:firstRow="0" w:lastRow="0" w:firstColumn="0" w:lastColumn="0" w:noHBand="0" w:noVBand="0"/>
                            </w:tblPr>
                            <w:tblGrid>
                              <w:gridCol w:w="730"/>
                              <w:gridCol w:w="1747"/>
                              <w:gridCol w:w="2414"/>
                              <w:gridCol w:w="994"/>
                              <w:gridCol w:w="1003"/>
                              <w:gridCol w:w="2088"/>
                              <w:gridCol w:w="1142"/>
                            </w:tblGrid>
                            <w:tr w:rsidR="00551B07">
                              <w:trPr>
                                <w:trHeight w:hRule="exact" w:val="1037"/>
                                <w:jc w:val="center"/>
                              </w:trPr>
                              <w:tc>
                                <w:tcPr>
                                  <w:tcW w:w="730"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60" w:line="190" w:lineRule="exact"/>
                                    <w:ind w:left="220"/>
                                    <w:jc w:val="left"/>
                                  </w:pPr>
                                  <w:r>
                                    <w:rPr>
                                      <w:rStyle w:val="290"/>
                                      <w:color w:val="000000"/>
                                    </w:rPr>
                                    <w:t>№№</w:t>
                                  </w:r>
                                </w:p>
                                <w:p w:rsidR="00551B07" w:rsidRDefault="00551B07">
                                  <w:pPr>
                                    <w:pStyle w:val="211"/>
                                    <w:shd w:val="clear" w:color="auto" w:fill="auto"/>
                                    <w:spacing w:before="60" w:after="0" w:line="190" w:lineRule="exact"/>
                                    <w:ind w:left="220"/>
                                    <w:jc w:val="left"/>
                                  </w:pPr>
                                  <w:proofErr w:type="gramStart"/>
                                  <w:r>
                                    <w:rPr>
                                      <w:rStyle w:val="290"/>
                                      <w:color w:val="000000"/>
                                    </w:rPr>
                                    <w:t>п</w:t>
                                  </w:r>
                                  <w:proofErr w:type="gramEnd"/>
                                  <w:r>
                                    <w:rPr>
                                      <w:rStyle w:val="290"/>
                                      <w:color w:val="000000"/>
                                    </w:rPr>
                                    <w:t>/п</w:t>
                                  </w:r>
                                </w:p>
                              </w:tc>
                              <w:tc>
                                <w:tcPr>
                                  <w:tcW w:w="1747"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ind w:left="260"/>
                                    <w:jc w:val="left"/>
                                  </w:pPr>
                                  <w:r>
                                    <w:rPr>
                                      <w:rStyle w:val="290"/>
                                      <w:color w:val="000000"/>
                                    </w:rPr>
                                    <w:t>Лесничество</w:t>
                                  </w:r>
                                </w:p>
                              </w:tc>
                              <w:tc>
                                <w:tcPr>
                                  <w:tcW w:w="2414"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250" w:lineRule="exact"/>
                                    <w:jc w:val="center"/>
                                  </w:pPr>
                                  <w:r>
                                    <w:rPr>
                                      <w:rStyle w:val="290"/>
                                      <w:color w:val="000000"/>
                                    </w:rPr>
                                    <w:t>Участковое лесничество/урочище (при наличии)</w:t>
                                  </w:r>
                                </w:p>
                              </w:tc>
                              <w:tc>
                                <w:tcPr>
                                  <w:tcW w:w="994"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line="190" w:lineRule="exact"/>
                                    <w:ind w:left="140"/>
                                    <w:jc w:val="left"/>
                                  </w:pPr>
                                  <w:r>
                                    <w:rPr>
                                      <w:rStyle w:val="290"/>
                                      <w:color w:val="000000"/>
                                    </w:rPr>
                                    <w:t>Лесной</w:t>
                                  </w:r>
                                </w:p>
                                <w:p w:rsidR="00551B07" w:rsidRDefault="00551B07">
                                  <w:pPr>
                                    <w:pStyle w:val="211"/>
                                    <w:shd w:val="clear" w:color="auto" w:fill="auto"/>
                                    <w:spacing w:before="120" w:after="0" w:line="190" w:lineRule="exact"/>
                                    <w:ind w:left="140"/>
                                    <w:jc w:val="left"/>
                                  </w:pPr>
                                  <w:r>
                                    <w:rPr>
                                      <w:rStyle w:val="290"/>
                                      <w:color w:val="000000"/>
                                    </w:rPr>
                                    <w:t>квартал</w:t>
                                  </w:r>
                                </w:p>
                              </w:tc>
                              <w:tc>
                                <w:tcPr>
                                  <w:tcW w:w="1003"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250" w:lineRule="exact"/>
                                    <w:ind w:left="140"/>
                                    <w:jc w:val="left"/>
                                  </w:pPr>
                                  <w:proofErr w:type="spellStart"/>
                                  <w:r>
                                    <w:rPr>
                                      <w:rStyle w:val="290"/>
                                      <w:color w:val="000000"/>
                                    </w:rPr>
                                    <w:t>Лесотак</w:t>
                                  </w:r>
                                  <w:proofErr w:type="spellEnd"/>
                                </w:p>
                                <w:p w:rsidR="00551B07" w:rsidRDefault="00551B07">
                                  <w:pPr>
                                    <w:pStyle w:val="211"/>
                                    <w:shd w:val="clear" w:color="auto" w:fill="auto"/>
                                    <w:spacing w:before="0" w:after="0" w:line="250" w:lineRule="exact"/>
                                    <w:ind w:left="140"/>
                                    <w:jc w:val="left"/>
                                  </w:pPr>
                                  <w:proofErr w:type="spellStart"/>
                                  <w:r>
                                    <w:rPr>
                                      <w:rStyle w:val="290"/>
                                      <w:color w:val="000000"/>
                                    </w:rPr>
                                    <w:t>сацион</w:t>
                                  </w:r>
                                  <w:proofErr w:type="spellEnd"/>
                                </w:p>
                                <w:p w:rsidR="00551B07" w:rsidRDefault="00551B07">
                                  <w:pPr>
                                    <w:pStyle w:val="211"/>
                                    <w:shd w:val="clear" w:color="auto" w:fill="auto"/>
                                    <w:spacing w:before="0" w:after="0" w:line="250" w:lineRule="exact"/>
                                    <w:jc w:val="center"/>
                                  </w:pPr>
                                  <w:proofErr w:type="spellStart"/>
                                  <w:r>
                                    <w:rPr>
                                      <w:rStyle w:val="290"/>
                                      <w:color w:val="000000"/>
                                    </w:rPr>
                                    <w:t>ный</w:t>
                                  </w:r>
                                  <w:proofErr w:type="spellEnd"/>
                                </w:p>
                                <w:p w:rsidR="00551B07" w:rsidRDefault="00551B07">
                                  <w:pPr>
                                    <w:pStyle w:val="211"/>
                                    <w:shd w:val="clear" w:color="auto" w:fill="auto"/>
                                    <w:spacing w:before="0" w:after="0" w:line="250" w:lineRule="exact"/>
                                    <w:ind w:left="220"/>
                                    <w:jc w:val="left"/>
                                  </w:pPr>
                                  <w:r>
                                    <w:rPr>
                                      <w:rStyle w:val="290"/>
                                      <w:color w:val="000000"/>
                                    </w:rPr>
                                    <w:t>выдел</w:t>
                                  </w:r>
                                </w:p>
                              </w:tc>
                              <w:tc>
                                <w:tcPr>
                                  <w:tcW w:w="2088"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Назначение</w:t>
                                  </w:r>
                                </w:p>
                              </w:tc>
                              <w:tc>
                                <w:tcPr>
                                  <w:tcW w:w="1142" w:type="dxa"/>
                                  <w:tcBorders>
                                    <w:top w:val="single" w:sz="4" w:space="0" w:color="auto"/>
                                    <w:left w:val="single" w:sz="4" w:space="0" w:color="auto"/>
                                    <w:bottom w:val="nil"/>
                                    <w:right w:val="single" w:sz="4" w:space="0" w:color="auto"/>
                                  </w:tcBorders>
                                  <w:shd w:val="clear" w:color="auto" w:fill="FFFFFF"/>
                                </w:tcPr>
                                <w:p w:rsidR="00551B07" w:rsidRDefault="00551B07">
                                  <w:pPr>
                                    <w:pStyle w:val="211"/>
                                    <w:shd w:val="clear" w:color="auto" w:fill="auto"/>
                                    <w:spacing w:before="0" w:after="0" w:line="190" w:lineRule="exact"/>
                                    <w:ind w:left="140"/>
                                    <w:jc w:val="left"/>
                                  </w:pPr>
                                  <w:r>
                                    <w:rPr>
                                      <w:rStyle w:val="290"/>
                                      <w:color w:val="000000"/>
                                    </w:rPr>
                                    <w:t>Площадь</w:t>
                                  </w:r>
                                </w:p>
                              </w:tc>
                            </w:tr>
                            <w:tr w:rsidR="00551B07">
                              <w:trPr>
                                <w:trHeight w:hRule="exact" w:val="264"/>
                                <w:jc w:val="center"/>
                              </w:trPr>
                              <w:tc>
                                <w:tcPr>
                                  <w:tcW w:w="730"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1</w:t>
                                  </w:r>
                                </w:p>
                              </w:tc>
                              <w:tc>
                                <w:tcPr>
                                  <w:tcW w:w="1747"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2</w:t>
                                  </w:r>
                                </w:p>
                              </w:tc>
                              <w:tc>
                                <w:tcPr>
                                  <w:tcW w:w="2414"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3</w:t>
                                  </w:r>
                                </w:p>
                              </w:tc>
                              <w:tc>
                                <w:tcPr>
                                  <w:tcW w:w="994"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4</w:t>
                                  </w:r>
                                </w:p>
                              </w:tc>
                              <w:tc>
                                <w:tcPr>
                                  <w:tcW w:w="1003"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5</w:t>
                                  </w:r>
                                </w:p>
                              </w:tc>
                              <w:tc>
                                <w:tcPr>
                                  <w:tcW w:w="2088"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6</w:t>
                                  </w:r>
                                </w:p>
                              </w:tc>
                              <w:tc>
                                <w:tcPr>
                                  <w:tcW w:w="1142" w:type="dxa"/>
                                  <w:tcBorders>
                                    <w:top w:val="single" w:sz="4" w:space="0" w:color="auto"/>
                                    <w:left w:val="single" w:sz="4" w:space="0" w:color="auto"/>
                                    <w:bottom w:val="nil"/>
                                    <w:right w:val="single" w:sz="4" w:space="0" w:color="auto"/>
                                  </w:tcBorders>
                                  <w:shd w:val="clear" w:color="auto" w:fill="FFFFFF"/>
                                </w:tcPr>
                                <w:p w:rsidR="00551B07" w:rsidRDefault="00551B07">
                                  <w:pPr>
                                    <w:pStyle w:val="211"/>
                                    <w:shd w:val="clear" w:color="auto" w:fill="auto"/>
                                    <w:spacing w:before="0" w:after="0" w:line="190" w:lineRule="exact"/>
                                    <w:jc w:val="center"/>
                                  </w:pPr>
                                  <w:r>
                                    <w:rPr>
                                      <w:rStyle w:val="290"/>
                                      <w:color w:val="000000"/>
                                    </w:rPr>
                                    <w:t>7</w:t>
                                  </w:r>
                                </w:p>
                              </w:tc>
                            </w:tr>
                            <w:tr w:rsidR="00551B07">
                              <w:trPr>
                                <w:trHeight w:hRule="exact" w:val="283"/>
                                <w:jc w:val="center"/>
                              </w:trPr>
                              <w:tc>
                                <w:tcPr>
                                  <w:tcW w:w="730"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1747"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2414"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994"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1003"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2088"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r>
                          </w:tbl>
                          <w:p w:rsidR="00551B07" w:rsidRDefault="00551B07" w:rsidP="00551B07">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17" o:spid="_x0000_s1033" type="#_x0000_t202" style="position:absolute;margin-left:14.4pt;margin-top:2in;width:505.9pt;height:93.45pt;z-index:25166848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rqSvAIAALMFAAAOAAAAZHJzL2Uyb0RvYy54bWysVN1umzAUvp+0d7B8T4GUEEAlVRvCNKn7&#10;kbo9gAMmWAOb2U5IV+1Z9hS7mrRnyCPt2IQ0bTVp2saFdbDP+c7fd87F5a5t0JZKxQRPsX/mYUR5&#10;IUrG1yn++CF3IoyUJrwkjeA0xXdU4cv5yxcXfZfQiahFU1KJAISrpO9SXGvdJa6ripq2RJ2JjnJ4&#10;rIRsiYZfuXZLSXpAbxt34nmh2wtZdlIUVCm4zYZHPLf4VUUL/a6qFNWoSTHEpu0p7bkypzu/IMla&#10;kq5mxSEM8hdRtIRxcHqEyogmaCPZM6iWFVIoUemzQrSuqCpWUJsDZON7T7K5rUlHbS5QHNUdy6T+&#10;H2zxdvteIlZC72YYcdJCj/bf9j/3P/bfEVxBffpOJaB224Gi3l2LHejaXFV3I4pPCnGxqAlf0ysp&#10;RV9TUkJ8vrF0T0wHHGVAVv0bUYIfstHCAu0q2ZriQTkQoEOf7o69oTuNCrgMg0kQn8NTAW++H4WR&#10;P7U+SDKad1LpV1S0yAgpltB8C0+2N0qbcEgyqhhvXOSsaSwBGv7oAhSHG3AOpubNhGH7eR978TJa&#10;RoETTMKlE3hZ5lzli8AJc382zc6zxSLzvxq/fpDUrCwpN25GbvnBn/XuwPKBFUd2KdGw0sCZkJRc&#10;rxaNRFsC3M7tdyjIiZr7OAxbBMjlSUr+JPCuJ7GTh9HMCfJg6sQzL3I8P76OQy+Igyx/nNIN4/Tf&#10;U0J9iuPpZDqw6be5efZ7nhtJWqZhezSsTXF0VCKJ4eCSl7a1mrBmkE9KYcJ/KAW0e2y0Zawh6UBX&#10;vVvt7HAcB2ElyjugsBRAMCAjbD4QaiG/YNTDFkmx+rwhkmLUvOYwBmbljIIchdUoEF6AaYo1RoO4&#10;0MNq2nSSrWtAHgftCkYlZ5bEZqaGKA4DBpvB5nLYYmb1nP5brYddO/8FAAD//wMAUEsDBBQABgAI&#10;AAAAIQAsgXgi3wAAAAsBAAAPAAAAZHJzL2Rvd25yZXYueG1sTI/BTsMwEETvSP0HaytxQdROFIU2&#10;jVNVFVy4Ubhwc+MliWqvo9hNQr8elwucRqsZzb4pd7M1bMTBd44kJCsBDKl2uqNGwsf7y+MamA+K&#10;tDKOUMI3ethVi7tSFdpN9IbjMTQslpAvlIQ2hL7g3NctWuVXrkeK3pcbrArxHBquBzXFcmt4KkTO&#10;reoofmhVj4cW6/PxYiXk83P/8LrBdLrWZqTPa5IETKS8X877LbCAc/gLww0/okMVmU7uQtozIyFd&#10;R/Lwq3HTLSAykQM7Sciesg3wquT/N1Q/AAAA//8DAFBLAQItABQABgAIAAAAIQC2gziS/gAAAOEB&#10;AAATAAAAAAAAAAAAAAAAAAAAAABbQ29udGVudF9UeXBlc10ueG1sUEsBAi0AFAAGAAgAAAAhADj9&#10;If/WAAAAlAEAAAsAAAAAAAAAAAAAAAAALwEAAF9yZWxzLy5yZWxzUEsBAi0AFAAGAAgAAAAhAHs6&#10;upK8AgAAswUAAA4AAAAAAAAAAAAAAAAALgIAAGRycy9lMm9Eb2MueG1sUEsBAi0AFAAGAAgAAAAh&#10;ACyBeCLfAAAACwEAAA8AAAAAAAAAAAAAAAAAFgUAAGRycy9kb3ducmV2LnhtbFBLBQYAAAAABAAE&#10;APMAAAAiBgAAAAA=&#10;" filled="f" stroked="f">
                <v:textbox style="mso-fit-shape-to-text:t" inset="0,0,0,0">
                  <w:txbxContent>
                    <w:p w:rsidR="00551B07" w:rsidRDefault="00551B07" w:rsidP="00551B07">
                      <w:pPr>
                        <w:pStyle w:val="affe"/>
                        <w:shd w:val="clear" w:color="auto" w:fill="auto"/>
                        <w:spacing w:line="240" w:lineRule="exact"/>
                        <w:jc w:val="left"/>
                      </w:pPr>
                      <w:r>
                        <w:rPr>
                          <w:rStyle w:val="Exact"/>
                          <w:color w:val="000000"/>
                        </w:rPr>
                        <w:t>5. Особо защитные участки лесов</w:t>
                      </w:r>
                    </w:p>
                    <w:tbl>
                      <w:tblPr>
                        <w:tblW w:w="0" w:type="auto"/>
                        <w:jc w:val="center"/>
                        <w:tblLayout w:type="fixed"/>
                        <w:tblCellMar>
                          <w:left w:w="0" w:type="dxa"/>
                          <w:right w:w="0" w:type="dxa"/>
                        </w:tblCellMar>
                        <w:tblLook w:val="0000" w:firstRow="0" w:lastRow="0" w:firstColumn="0" w:lastColumn="0" w:noHBand="0" w:noVBand="0"/>
                      </w:tblPr>
                      <w:tblGrid>
                        <w:gridCol w:w="730"/>
                        <w:gridCol w:w="1747"/>
                        <w:gridCol w:w="2414"/>
                        <w:gridCol w:w="994"/>
                        <w:gridCol w:w="1003"/>
                        <w:gridCol w:w="2088"/>
                        <w:gridCol w:w="1142"/>
                      </w:tblGrid>
                      <w:tr w:rsidR="00551B07">
                        <w:trPr>
                          <w:trHeight w:hRule="exact" w:val="1037"/>
                          <w:jc w:val="center"/>
                        </w:trPr>
                        <w:tc>
                          <w:tcPr>
                            <w:tcW w:w="730"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60" w:line="190" w:lineRule="exact"/>
                              <w:ind w:left="220"/>
                              <w:jc w:val="left"/>
                            </w:pPr>
                            <w:r>
                              <w:rPr>
                                <w:rStyle w:val="290"/>
                                <w:color w:val="000000"/>
                              </w:rPr>
                              <w:t>№№</w:t>
                            </w:r>
                          </w:p>
                          <w:p w:rsidR="00551B07" w:rsidRDefault="00551B07">
                            <w:pPr>
                              <w:pStyle w:val="211"/>
                              <w:shd w:val="clear" w:color="auto" w:fill="auto"/>
                              <w:spacing w:before="60" w:after="0" w:line="190" w:lineRule="exact"/>
                              <w:ind w:left="220"/>
                              <w:jc w:val="left"/>
                            </w:pPr>
                            <w:proofErr w:type="gramStart"/>
                            <w:r>
                              <w:rPr>
                                <w:rStyle w:val="290"/>
                                <w:color w:val="000000"/>
                              </w:rPr>
                              <w:t>п</w:t>
                            </w:r>
                            <w:proofErr w:type="gramEnd"/>
                            <w:r>
                              <w:rPr>
                                <w:rStyle w:val="290"/>
                                <w:color w:val="000000"/>
                              </w:rPr>
                              <w:t>/п</w:t>
                            </w:r>
                          </w:p>
                        </w:tc>
                        <w:tc>
                          <w:tcPr>
                            <w:tcW w:w="1747"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ind w:left="260"/>
                              <w:jc w:val="left"/>
                            </w:pPr>
                            <w:r>
                              <w:rPr>
                                <w:rStyle w:val="290"/>
                                <w:color w:val="000000"/>
                              </w:rPr>
                              <w:t>Лесничество</w:t>
                            </w:r>
                          </w:p>
                        </w:tc>
                        <w:tc>
                          <w:tcPr>
                            <w:tcW w:w="2414"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250" w:lineRule="exact"/>
                              <w:jc w:val="center"/>
                            </w:pPr>
                            <w:r>
                              <w:rPr>
                                <w:rStyle w:val="290"/>
                                <w:color w:val="000000"/>
                              </w:rPr>
                              <w:t>Участковое лесничество/урочище (при наличии)</w:t>
                            </w:r>
                          </w:p>
                        </w:tc>
                        <w:tc>
                          <w:tcPr>
                            <w:tcW w:w="994"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line="190" w:lineRule="exact"/>
                              <w:ind w:left="140"/>
                              <w:jc w:val="left"/>
                            </w:pPr>
                            <w:r>
                              <w:rPr>
                                <w:rStyle w:val="290"/>
                                <w:color w:val="000000"/>
                              </w:rPr>
                              <w:t>Лесной</w:t>
                            </w:r>
                          </w:p>
                          <w:p w:rsidR="00551B07" w:rsidRDefault="00551B07">
                            <w:pPr>
                              <w:pStyle w:val="211"/>
                              <w:shd w:val="clear" w:color="auto" w:fill="auto"/>
                              <w:spacing w:before="120" w:after="0" w:line="190" w:lineRule="exact"/>
                              <w:ind w:left="140"/>
                              <w:jc w:val="left"/>
                            </w:pPr>
                            <w:r>
                              <w:rPr>
                                <w:rStyle w:val="290"/>
                                <w:color w:val="000000"/>
                              </w:rPr>
                              <w:t>квартал</w:t>
                            </w:r>
                          </w:p>
                        </w:tc>
                        <w:tc>
                          <w:tcPr>
                            <w:tcW w:w="1003"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250" w:lineRule="exact"/>
                              <w:ind w:left="140"/>
                              <w:jc w:val="left"/>
                            </w:pPr>
                            <w:proofErr w:type="spellStart"/>
                            <w:r>
                              <w:rPr>
                                <w:rStyle w:val="290"/>
                                <w:color w:val="000000"/>
                              </w:rPr>
                              <w:t>Лесотак</w:t>
                            </w:r>
                            <w:proofErr w:type="spellEnd"/>
                          </w:p>
                          <w:p w:rsidR="00551B07" w:rsidRDefault="00551B07">
                            <w:pPr>
                              <w:pStyle w:val="211"/>
                              <w:shd w:val="clear" w:color="auto" w:fill="auto"/>
                              <w:spacing w:before="0" w:after="0" w:line="250" w:lineRule="exact"/>
                              <w:ind w:left="140"/>
                              <w:jc w:val="left"/>
                            </w:pPr>
                            <w:proofErr w:type="spellStart"/>
                            <w:r>
                              <w:rPr>
                                <w:rStyle w:val="290"/>
                                <w:color w:val="000000"/>
                              </w:rPr>
                              <w:t>сацион</w:t>
                            </w:r>
                            <w:proofErr w:type="spellEnd"/>
                          </w:p>
                          <w:p w:rsidR="00551B07" w:rsidRDefault="00551B07">
                            <w:pPr>
                              <w:pStyle w:val="211"/>
                              <w:shd w:val="clear" w:color="auto" w:fill="auto"/>
                              <w:spacing w:before="0" w:after="0" w:line="250" w:lineRule="exact"/>
                              <w:jc w:val="center"/>
                            </w:pPr>
                            <w:proofErr w:type="spellStart"/>
                            <w:r>
                              <w:rPr>
                                <w:rStyle w:val="290"/>
                                <w:color w:val="000000"/>
                              </w:rPr>
                              <w:t>ный</w:t>
                            </w:r>
                            <w:proofErr w:type="spellEnd"/>
                          </w:p>
                          <w:p w:rsidR="00551B07" w:rsidRDefault="00551B07">
                            <w:pPr>
                              <w:pStyle w:val="211"/>
                              <w:shd w:val="clear" w:color="auto" w:fill="auto"/>
                              <w:spacing w:before="0" w:after="0" w:line="250" w:lineRule="exact"/>
                              <w:ind w:left="220"/>
                              <w:jc w:val="left"/>
                            </w:pPr>
                            <w:r>
                              <w:rPr>
                                <w:rStyle w:val="290"/>
                                <w:color w:val="000000"/>
                              </w:rPr>
                              <w:t>выдел</w:t>
                            </w:r>
                          </w:p>
                        </w:tc>
                        <w:tc>
                          <w:tcPr>
                            <w:tcW w:w="2088"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Назначение</w:t>
                            </w:r>
                          </w:p>
                        </w:tc>
                        <w:tc>
                          <w:tcPr>
                            <w:tcW w:w="1142" w:type="dxa"/>
                            <w:tcBorders>
                              <w:top w:val="single" w:sz="4" w:space="0" w:color="auto"/>
                              <w:left w:val="single" w:sz="4" w:space="0" w:color="auto"/>
                              <w:bottom w:val="nil"/>
                              <w:right w:val="single" w:sz="4" w:space="0" w:color="auto"/>
                            </w:tcBorders>
                            <w:shd w:val="clear" w:color="auto" w:fill="FFFFFF"/>
                          </w:tcPr>
                          <w:p w:rsidR="00551B07" w:rsidRDefault="00551B07">
                            <w:pPr>
                              <w:pStyle w:val="211"/>
                              <w:shd w:val="clear" w:color="auto" w:fill="auto"/>
                              <w:spacing w:before="0" w:after="0" w:line="190" w:lineRule="exact"/>
                              <w:ind w:left="140"/>
                              <w:jc w:val="left"/>
                            </w:pPr>
                            <w:r>
                              <w:rPr>
                                <w:rStyle w:val="290"/>
                                <w:color w:val="000000"/>
                              </w:rPr>
                              <w:t>Площадь</w:t>
                            </w:r>
                          </w:p>
                        </w:tc>
                      </w:tr>
                      <w:tr w:rsidR="00551B07">
                        <w:trPr>
                          <w:trHeight w:hRule="exact" w:val="264"/>
                          <w:jc w:val="center"/>
                        </w:trPr>
                        <w:tc>
                          <w:tcPr>
                            <w:tcW w:w="730"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1</w:t>
                            </w:r>
                          </w:p>
                        </w:tc>
                        <w:tc>
                          <w:tcPr>
                            <w:tcW w:w="1747"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2</w:t>
                            </w:r>
                          </w:p>
                        </w:tc>
                        <w:tc>
                          <w:tcPr>
                            <w:tcW w:w="2414"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3</w:t>
                            </w:r>
                          </w:p>
                        </w:tc>
                        <w:tc>
                          <w:tcPr>
                            <w:tcW w:w="994"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4</w:t>
                            </w:r>
                          </w:p>
                        </w:tc>
                        <w:tc>
                          <w:tcPr>
                            <w:tcW w:w="1003"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5</w:t>
                            </w:r>
                          </w:p>
                        </w:tc>
                        <w:tc>
                          <w:tcPr>
                            <w:tcW w:w="2088"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6</w:t>
                            </w:r>
                          </w:p>
                        </w:tc>
                        <w:tc>
                          <w:tcPr>
                            <w:tcW w:w="1142" w:type="dxa"/>
                            <w:tcBorders>
                              <w:top w:val="single" w:sz="4" w:space="0" w:color="auto"/>
                              <w:left w:val="single" w:sz="4" w:space="0" w:color="auto"/>
                              <w:bottom w:val="nil"/>
                              <w:right w:val="single" w:sz="4" w:space="0" w:color="auto"/>
                            </w:tcBorders>
                            <w:shd w:val="clear" w:color="auto" w:fill="FFFFFF"/>
                          </w:tcPr>
                          <w:p w:rsidR="00551B07" w:rsidRDefault="00551B07">
                            <w:pPr>
                              <w:pStyle w:val="211"/>
                              <w:shd w:val="clear" w:color="auto" w:fill="auto"/>
                              <w:spacing w:before="0" w:after="0" w:line="190" w:lineRule="exact"/>
                              <w:jc w:val="center"/>
                            </w:pPr>
                            <w:r>
                              <w:rPr>
                                <w:rStyle w:val="290"/>
                                <w:color w:val="000000"/>
                              </w:rPr>
                              <w:t>7</w:t>
                            </w:r>
                          </w:p>
                        </w:tc>
                      </w:tr>
                      <w:tr w:rsidR="00551B07">
                        <w:trPr>
                          <w:trHeight w:hRule="exact" w:val="283"/>
                          <w:jc w:val="center"/>
                        </w:trPr>
                        <w:tc>
                          <w:tcPr>
                            <w:tcW w:w="730"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1747"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2414"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994"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1003"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2088"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r>
                    </w:tbl>
                    <w:p w:rsidR="00551B07" w:rsidRDefault="00551B07" w:rsidP="00551B07">
                      <w:pPr>
                        <w:rPr>
                          <w:sz w:val="2"/>
                          <w:szCs w:val="2"/>
                        </w:rPr>
                      </w:pPr>
                    </w:p>
                  </w:txbxContent>
                </v:textbox>
                <w10:wrap anchorx="margin"/>
              </v:shape>
            </w:pict>
          </mc:Fallback>
        </mc:AlternateContent>
      </w:r>
      <w:r>
        <w:rPr>
          <w:noProof/>
        </w:rPr>
        <mc:AlternateContent>
          <mc:Choice Requires="wps">
            <w:drawing>
              <wp:anchor distT="0" distB="0" distL="63500" distR="63500" simplePos="0" relativeHeight="251669504" behindDoc="0" locked="0" layoutInCell="1" allowOverlap="1">
                <wp:simplePos x="0" y="0"/>
                <wp:positionH relativeFrom="margin">
                  <wp:posOffset>635</wp:posOffset>
                </wp:positionH>
                <wp:positionV relativeFrom="paragraph">
                  <wp:posOffset>3337560</wp:posOffset>
                </wp:positionV>
                <wp:extent cx="6516370" cy="1183640"/>
                <wp:effectExtent l="3810" t="3810" r="4445" b="317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6370" cy="1183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rsidP="00551B07">
                            <w:pPr>
                              <w:pStyle w:val="affe"/>
                              <w:shd w:val="clear" w:color="auto" w:fill="auto"/>
                              <w:spacing w:line="240" w:lineRule="exact"/>
                              <w:jc w:val="left"/>
                            </w:pPr>
                            <w:r>
                              <w:rPr>
                                <w:rStyle w:val="Exact"/>
                                <w:color w:val="000000"/>
                              </w:rPr>
                              <w:t>6. Объекты лесного семеноводства</w:t>
                            </w:r>
                          </w:p>
                          <w:tbl>
                            <w:tblPr>
                              <w:tblW w:w="0" w:type="auto"/>
                              <w:jc w:val="center"/>
                              <w:tblLayout w:type="fixed"/>
                              <w:tblCellMar>
                                <w:left w:w="0" w:type="dxa"/>
                                <w:right w:w="0" w:type="dxa"/>
                              </w:tblCellMar>
                              <w:tblLook w:val="0000" w:firstRow="0" w:lastRow="0" w:firstColumn="0" w:lastColumn="0" w:noHBand="0" w:noVBand="0"/>
                            </w:tblPr>
                            <w:tblGrid>
                              <w:gridCol w:w="720"/>
                              <w:gridCol w:w="1435"/>
                              <w:gridCol w:w="2419"/>
                              <w:gridCol w:w="994"/>
                              <w:gridCol w:w="998"/>
                              <w:gridCol w:w="1858"/>
                              <w:gridCol w:w="984"/>
                              <w:gridCol w:w="854"/>
                            </w:tblGrid>
                            <w:tr w:rsidR="00551B07">
                              <w:trPr>
                                <w:trHeight w:hRule="exact" w:val="1042"/>
                                <w:jc w:val="center"/>
                              </w:trPr>
                              <w:tc>
                                <w:tcPr>
                                  <w:tcW w:w="720"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60" w:line="190" w:lineRule="exact"/>
                                    <w:ind w:left="200"/>
                                    <w:jc w:val="left"/>
                                  </w:pPr>
                                  <w:r>
                                    <w:rPr>
                                      <w:rStyle w:val="290"/>
                                      <w:color w:val="000000"/>
                                    </w:rPr>
                                    <w:t>№№</w:t>
                                  </w:r>
                                </w:p>
                                <w:p w:rsidR="00551B07" w:rsidRDefault="00551B07">
                                  <w:pPr>
                                    <w:pStyle w:val="211"/>
                                    <w:shd w:val="clear" w:color="auto" w:fill="auto"/>
                                    <w:spacing w:before="60" w:after="0" w:line="190" w:lineRule="exact"/>
                                    <w:ind w:left="200"/>
                                    <w:jc w:val="left"/>
                                  </w:pPr>
                                  <w:proofErr w:type="gramStart"/>
                                  <w:r>
                                    <w:rPr>
                                      <w:rStyle w:val="290"/>
                                      <w:color w:val="000000"/>
                                    </w:rPr>
                                    <w:t>п</w:t>
                                  </w:r>
                                  <w:proofErr w:type="gramEnd"/>
                                  <w:r>
                                    <w:rPr>
                                      <w:rStyle w:val="290"/>
                                      <w:color w:val="000000"/>
                                    </w:rPr>
                                    <w:t>/п</w:t>
                                  </w:r>
                                </w:p>
                              </w:tc>
                              <w:tc>
                                <w:tcPr>
                                  <w:tcW w:w="1435"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left"/>
                                  </w:pPr>
                                  <w:r>
                                    <w:rPr>
                                      <w:rStyle w:val="290"/>
                                      <w:color w:val="000000"/>
                                    </w:rPr>
                                    <w:t>Лесничество</w:t>
                                  </w:r>
                                </w:p>
                              </w:tc>
                              <w:tc>
                                <w:tcPr>
                                  <w:tcW w:w="2419"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250" w:lineRule="exact"/>
                                    <w:jc w:val="center"/>
                                  </w:pPr>
                                  <w:r>
                                    <w:rPr>
                                      <w:rStyle w:val="290"/>
                                      <w:color w:val="000000"/>
                                    </w:rPr>
                                    <w:t>Участковое лесничество/урочище (при наличии)</w:t>
                                  </w:r>
                                </w:p>
                              </w:tc>
                              <w:tc>
                                <w:tcPr>
                                  <w:tcW w:w="994"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line="190" w:lineRule="exact"/>
                                    <w:ind w:left="140"/>
                                    <w:jc w:val="left"/>
                                  </w:pPr>
                                  <w:r>
                                    <w:rPr>
                                      <w:rStyle w:val="290"/>
                                      <w:color w:val="000000"/>
                                    </w:rPr>
                                    <w:t>Лесной</w:t>
                                  </w:r>
                                </w:p>
                                <w:p w:rsidR="00551B07" w:rsidRDefault="00551B07">
                                  <w:pPr>
                                    <w:pStyle w:val="211"/>
                                    <w:shd w:val="clear" w:color="auto" w:fill="auto"/>
                                    <w:spacing w:before="120" w:after="0" w:line="190" w:lineRule="exact"/>
                                    <w:ind w:left="140"/>
                                    <w:jc w:val="left"/>
                                  </w:pPr>
                                  <w:r>
                                    <w:rPr>
                                      <w:rStyle w:val="290"/>
                                      <w:color w:val="000000"/>
                                    </w:rPr>
                                    <w:t>квартал</w:t>
                                  </w:r>
                                </w:p>
                              </w:tc>
                              <w:tc>
                                <w:tcPr>
                                  <w:tcW w:w="998"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254" w:lineRule="exact"/>
                                    <w:ind w:left="140"/>
                                    <w:jc w:val="left"/>
                                  </w:pPr>
                                  <w:proofErr w:type="spellStart"/>
                                  <w:r>
                                    <w:rPr>
                                      <w:rStyle w:val="290"/>
                                      <w:color w:val="000000"/>
                                    </w:rPr>
                                    <w:t>Лесотак</w:t>
                                  </w:r>
                                  <w:proofErr w:type="spellEnd"/>
                                </w:p>
                                <w:p w:rsidR="00551B07" w:rsidRDefault="00551B07">
                                  <w:pPr>
                                    <w:pStyle w:val="211"/>
                                    <w:shd w:val="clear" w:color="auto" w:fill="auto"/>
                                    <w:spacing w:before="0" w:after="0" w:line="254" w:lineRule="exact"/>
                                    <w:ind w:left="140"/>
                                    <w:jc w:val="left"/>
                                  </w:pPr>
                                  <w:proofErr w:type="spellStart"/>
                                  <w:r>
                                    <w:rPr>
                                      <w:rStyle w:val="290"/>
                                      <w:color w:val="000000"/>
                                    </w:rPr>
                                    <w:t>сацион</w:t>
                                  </w:r>
                                  <w:proofErr w:type="spellEnd"/>
                                </w:p>
                                <w:p w:rsidR="00551B07" w:rsidRDefault="00551B07">
                                  <w:pPr>
                                    <w:pStyle w:val="211"/>
                                    <w:shd w:val="clear" w:color="auto" w:fill="auto"/>
                                    <w:spacing w:before="0" w:after="0" w:line="254" w:lineRule="exact"/>
                                    <w:jc w:val="center"/>
                                  </w:pPr>
                                  <w:proofErr w:type="spellStart"/>
                                  <w:r>
                                    <w:rPr>
                                      <w:rStyle w:val="290"/>
                                      <w:color w:val="000000"/>
                                    </w:rPr>
                                    <w:t>ный</w:t>
                                  </w:r>
                                  <w:proofErr w:type="spellEnd"/>
                                </w:p>
                                <w:p w:rsidR="00551B07" w:rsidRDefault="00551B07">
                                  <w:pPr>
                                    <w:pStyle w:val="211"/>
                                    <w:shd w:val="clear" w:color="auto" w:fill="auto"/>
                                    <w:spacing w:before="0" w:after="0" w:line="254" w:lineRule="exact"/>
                                    <w:jc w:val="center"/>
                                  </w:pPr>
                                  <w:r>
                                    <w:rPr>
                                      <w:rStyle w:val="290"/>
                                      <w:color w:val="000000"/>
                                    </w:rPr>
                                    <w:t>выдел</w:t>
                                  </w:r>
                                </w:p>
                              </w:tc>
                              <w:tc>
                                <w:tcPr>
                                  <w:tcW w:w="1858"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250" w:lineRule="exact"/>
                                    <w:jc w:val="center"/>
                                  </w:pPr>
                                  <w:r>
                                    <w:rPr>
                                      <w:rStyle w:val="290"/>
                                      <w:color w:val="000000"/>
                                    </w:rPr>
                                    <w:t>Наименование объекта лесного семеноводства</w:t>
                                  </w:r>
                                </w:p>
                              </w:tc>
                              <w:tc>
                                <w:tcPr>
                                  <w:tcW w:w="984"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250" w:lineRule="exact"/>
                                    <w:jc w:val="center"/>
                                  </w:pPr>
                                  <w:proofErr w:type="spellStart"/>
                                  <w:r>
                                    <w:rPr>
                                      <w:rStyle w:val="290"/>
                                      <w:color w:val="000000"/>
                                    </w:rPr>
                                    <w:t>Еди</w:t>
                                  </w:r>
                                  <w:proofErr w:type="spellEnd"/>
                                </w:p>
                                <w:p w:rsidR="00551B07" w:rsidRDefault="00551B07">
                                  <w:pPr>
                                    <w:pStyle w:val="211"/>
                                    <w:shd w:val="clear" w:color="auto" w:fill="auto"/>
                                    <w:spacing w:before="0" w:after="0" w:line="250" w:lineRule="exact"/>
                                    <w:jc w:val="center"/>
                                  </w:pPr>
                                  <w:proofErr w:type="spellStart"/>
                                  <w:r>
                                    <w:rPr>
                                      <w:rStyle w:val="290"/>
                                      <w:color w:val="000000"/>
                                    </w:rPr>
                                    <w:t>ница</w:t>
                                  </w:r>
                                  <w:proofErr w:type="spellEnd"/>
                                </w:p>
                                <w:p w:rsidR="00551B07" w:rsidRDefault="00551B07">
                                  <w:pPr>
                                    <w:pStyle w:val="211"/>
                                    <w:shd w:val="clear" w:color="auto" w:fill="auto"/>
                                    <w:spacing w:before="0" w:after="0" w:line="250" w:lineRule="exact"/>
                                    <w:ind w:left="180"/>
                                    <w:jc w:val="left"/>
                                  </w:pPr>
                                  <w:proofErr w:type="spellStart"/>
                                  <w:r>
                                    <w:rPr>
                                      <w:rStyle w:val="290"/>
                                      <w:color w:val="000000"/>
                                    </w:rPr>
                                    <w:t>измере</w:t>
                                  </w:r>
                                  <w:proofErr w:type="spellEnd"/>
                                </w:p>
                                <w:p w:rsidR="00551B07" w:rsidRDefault="00551B07">
                                  <w:pPr>
                                    <w:pStyle w:val="211"/>
                                    <w:shd w:val="clear" w:color="auto" w:fill="auto"/>
                                    <w:spacing w:before="0" w:after="0" w:line="250" w:lineRule="exact"/>
                                    <w:jc w:val="center"/>
                                  </w:pPr>
                                  <w:proofErr w:type="spellStart"/>
                                  <w:r>
                                    <w:rPr>
                                      <w:rStyle w:val="290"/>
                                      <w:color w:val="000000"/>
                                    </w:rPr>
                                    <w:t>ния</w:t>
                                  </w:r>
                                  <w:proofErr w:type="spellEnd"/>
                                </w:p>
                              </w:tc>
                              <w:tc>
                                <w:tcPr>
                                  <w:tcW w:w="854" w:type="dxa"/>
                                  <w:tcBorders>
                                    <w:top w:val="single" w:sz="4" w:space="0" w:color="auto"/>
                                    <w:left w:val="single" w:sz="4" w:space="0" w:color="auto"/>
                                    <w:bottom w:val="nil"/>
                                    <w:right w:val="single" w:sz="4" w:space="0" w:color="auto"/>
                                  </w:tcBorders>
                                  <w:shd w:val="clear" w:color="auto" w:fill="FFFFFF"/>
                                </w:tcPr>
                                <w:p w:rsidR="00551B07" w:rsidRDefault="00551B07">
                                  <w:pPr>
                                    <w:pStyle w:val="211"/>
                                    <w:shd w:val="clear" w:color="auto" w:fill="auto"/>
                                    <w:spacing w:before="0" w:after="0" w:line="190" w:lineRule="exact"/>
                                    <w:jc w:val="left"/>
                                  </w:pPr>
                                  <w:r>
                                    <w:rPr>
                                      <w:rStyle w:val="290"/>
                                      <w:color w:val="000000"/>
                                    </w:rPr>
                                    <w:t>объем</w:t>
                                  </w:r>
                                </w:p>
                              </w:tc>
                            </w:tr>
                            <w:tr w:rsidR="00551B07">
                              <w:trPr>
                                <w:trHeight w:hRule="exact" w:val="259"/>
                                <w:jc w:val="center"/>
                              </w:trPr>
                              <w:tc>
                                <w:tcPr>
                                  <w:tcW w:w="720"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1</w:t>
                                  </w:r>
                                </w:p>
                              </w:tc>
                              <w:tc>
                                <w:tcPr>
                                  <w:tcW w:w="1435"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2</w:t>
                                  </w:r>
                                </w:p>
                              </w:tc>
                              <w:tc>
                                <w:tcPr>
                                  <w:tcW w:w="2419"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3</w:t>
                                  </w:r>
                                </w:p>
                              </w:tc>
                              <w:tc>
                                <w:tcPr>
                                  <w:tcW w:w="994"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4</w:t>
                                  </w:r>
                                </w:p>
                              </w:tc>
                              <w:tc>
                                <w:tcPr>
                                  <w:tcW w:w="998"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5</w:t>
                                  </w:r>
                                </w:p>
                              </w:tc>
                              <w:tc>
                                <w:tcPr>
                                  <w:tcW w:w="1858"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6</w:t>
                                  </w:r>
                                </w:p>
                              </w:tc>
                              <w:tc>
                                <w:tcPr>
                                  <w:tcW w:w="984"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7</w:t>
                                  </w:r>
                                </w:p>
                              </w:tc>
                              <w:tc>
                                <w:tcPr>
                                  <w:tcW w:w="854" w:type="dxa"/>
                                  <w:tcBorders>
                                    <w:top w:val="single" w:sz="4" w:space="0" w:color="auto"/>
                                    <w:left w:val="single" w:sz="4" w:space="0" w:color="auto"/>
                                    <w:bottom w:val="nil"/>
                                    <w:right w:val="single" w:sz="4" w:space="0" w:color="auto"/>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8</w:t>
                                  </w:r>
                                </w:p>
                              </w:tc>
                            </w:tr>
                            <w:tr w:rsidR="00551B07">
                              <w:trPr>
                                <w:trHeight w:hRule="exact" w:val="278"/>
                                <w:jc w:val="center"/>
                              </w:trPr>
                              <w:tc>
                                <w:tcPr>
                                  <w:tcW w:w="720"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1435"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2419"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994"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998"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1858"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984"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r>
                          </w:tbl>
                          <w:p w:rsidR="00551B07" w:rsidRDefault="00551B07" w:rsidP="00551B07">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16" o:spid="_x0000_s1034" type="#_x0000_t202" style="position:absolute;margin-left:.05pt;margin-top:262.8pt;width:513.1pt;height:93.2pt;z-index:25166950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DrFvwIAALMFAAAOAAAAZHJzL2Uyb0RvYy54bWysVF2OmzAQfq/UO1h+Z4EsIYCWrHZDqCpt&#10;f6RtD+CACVbBprYTsq16lp6iT5V6hhypYxOS7O5L1ZYHa/CMv/n7Zq6ud22DtlQqJniK/QsPI8oL&#10;UTK+TvHHD7kTYaQ04SVpBKcpfqAKX89fvrjqu4RORC2akkoEIFwlfZfiWusucV1V1LQl6kJ0lIOy&#10;ErIlGn7l2i0l6QG9bdyJ54VuL2TZSVFQpeA2G5R4bvGrihb6XVUpqlGTYohN21Pac2VOd35FkrUk&#10;Xc2KQxjkL6JoCePg9AiVEU3QRrJnUC0rpFCi0heFaF1RVaygNgfIxveeZHNfk47aXKA4qjuWSf0/&#10;2OLt9r1ErITehRhx0kKP9t/3v/Y/9z8QXEF9+k4lYHbfgaHe3Yod2NpcVXcnik8KcbGoCV/TGylF&#10;X1NSQny+eemePR1wlAFZ9W9ECX7IRgsLtKtka4oH5UCADn16OPaG7jQq4DKc+uHlDFQF6Hw/ugwD&#10;2z2XJOPzTir9iooWGSHFEppv4cn2TmkTDklGE+ONi5w1jSVAwx9dgOFwA87hqdGZMGw/v8ZevIyW&#10;UeAEk3DpBF6WOTf5InDC3J9Ns8tsscj8b8avHyQ1K0vKjZuRW37wZ707sHxgxZFdSjSsNHAmJCXX&#10;q0Uj0ZYAt3P72aKD5mTmPg7DFgFyeZKSPwm820ns5GE0c4I8mDrxzIscz49v49AL4iDLH6d0xzj9&#10;95RQn+J4OpkObDoF/SQ3z37PcyNJyzRsj4a1KY6ORiQxHFzy0rZWE9YM8lkpTPinUkC7x0ZbxhqS&#10;DnTVu9XODkc0DsJKlA9AYSmAYEBG2Hwg1EJ+waiHLZJi9XlDJMWoec1hDMzKGQU5CqtRILyApynW&#10;GA3iQg+radNJtq4BeRy0GxiVnFkSm5kaojgMGGwGm8thi5nVc/5vrU67dv4bAAD//wMAUEsDBBQA&#10;BgAIAAAAIQBx56ea3AAAAAkBAAAPAAAAZHJzL2Rvd25yZXYueG1sTI+9TsQwEIR7JN7BWiQaxPkH&#10;XYAQ54QQNHQcNHS+eEki7HUU+5JwT49TQTma0cw31W7xjk04xj6QBrkRwJCaYHtqNXy8v1zfAYvJ&#10;kDUuEGr4wQi7+vysMqUNM73htE8tyyUUS6OhS2koOY9Nh97ETRiQsvcVRm9SlmPL7WjmXO4dV0IU&#10;3Jue8kJnBnzqsPneH72GYnkerl7vUc2nxk30eZIyodT68mJ5fACWcEl/YVjxMzrUmekQjmQjc6tm&#10;ScNWbQtgqy1UcQPsoOFWKgG8rvj/B/UvAAAA//8DAFBLAQItABQABgAIAAAAIQC2gziS/gAAAOEB&#10;AAATAAAAAAAAAAAAAAAAAAAAAABbQ29udGVudF9UeXBlc10ueG1sUEsBAi0AFAAGAAgAAAAhADj9&#10;If/WAAAAlAEAAAsAAAAAAAAAAAAAAAAALwEAAF9yZWxzLy5yZWxzUEsBAi0AFAAGAAgAAAAhAEEs&#10;OsW/AgAAswUAAA4AAAAAAAAAAAAAAAAALgIAAGRycy9lMm9Eb2MueG1sUEsBAi0AFAAGAAgAAAAh&#10;AHHnp5rcAAAACQEAAA8AAAAAAAAAAAAAAAAAGQUAAGRycy9kb3ducmV2LnhtbFBLBQYAAAAABAAE&#10;APMAAAAiBgAAAAA=&#10;" filled="f" stroked="f">
                <v:textbox style="mso-fit-shape-to-text:t" inset="0,0,0,0">
                  <w:txbxContent>
                    <w:p w:rsidR="00551B07" w:rsidRDefault="00551B07" w:rsidP="00551B07">
                      <w:pPr>
                        <w:pStyle w:val="affe"/>
                        <w:shd w:val="clear" w:color="auto" w:fill="auto"/>
                        <w:spacing w:line="240" w:lineRule="exact"/>
                        <w:jc w:val="left"/>
                      </w:pPr>
                      <w:r>
                        <w:rPr>
                          <w:rStyle w:val="Exact"/>
                          <w:color w:val="000000"/>
                        </w:rPr>
                        <w:t>6. Объекты лесного семеноводства</w:t>
                      </w:r>
                    </w:p>
                    <w:tbl>
                      <w:tblPr>
                        <w:tblW w:w="0" w:type="auto"/>
                        <w:jc w:val="center"/>
                        <w:tblLayout w:type="fixed"/>
                        <w:tblCellMar>
                          <w:left w:w="0" w:type="dxa"/>
                          <w:right w:w="0" w:type="dxa"/>
                        </w:tblCellMar>
                        <w:tblLook w:val="0000" w:firstRow="0" w:lastRow="0" w:firstColumn="0" w:lastColumn="0" w:noHBand="0" w:noVBand="0"/>
                      </w:tblPr>
                      <w:tblGrid>
                        <w:gridCol w:w="720"/>
                        <w:gridCol w:w="1435"/>
                        <w:gridCol w:w="2419"/>
                        <w:gridCol w:w="994"/>
                        <w:gridCol w:w="998"/>
                        <w:gridCol w:w="1858"/>
                        <w:gridCol w:w="984"/>
                        <w:gridCol w:w="854"/>
                      </w:tblGrid>
                      <w:tr w:rsidR="00551B07">
                        <w:trPr>
                          <w:trHeight w:hRule="exact" w:val="1042"/>
                          <w:jc w:val="center"/>
                        </w:trPr>
                        <w:tc>
                          <w:tcPr>
                            <w:tcW w:w="720"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60" w:line="190" w:lineRule="exact"/>
                              <w:ind w:left="200"/>
                              <w:jc w:val="left"/>
                            </w:pPr>
                            <w:r>
                              <w:rPr>
                                <w:rStyle w:val="290"/>
                                <w:color w:val="000000"/>
                              </w:rPr>
                              <w:t>№№</w:t>
                            </w:r>
                          </w:p>
                          <w:p w:rsidR="00551B07" w:rsidRDefault="00551B07">
                            <w:pPr>
                              <w:pStyle w:val="211"/>
                              <w:shd w:val="clear" w:color="auto" w:fill="auto"/>
                              <w:spacing w:before="60" w:after="0" w:line="190" w:lineRule="exact"/>
                              <w:ind w:left="200"/>
                              <w:jc w:val="left"/>
                            </w:pPr>
                            <w:proofErr w:type="gramStart"/>
                            <w:r>
                              <w:rPr>
                                <w:rStyle w:val="290"/>
                                <w:color w:val="000000"/>
                              </w:rPr>
                              <w:t>п</w:t>
                            </w:r>
                            <w:proofErr w:type="gramEnd"/>
                            <w:r>
                              <w:rPr>
                                <w:rStyle w:val="290"/>
                                <w:color w:val="000000"/>
                              </w:rPr>
                              <w:t>/п</w:t>
                            </w:r>
                          </w:p>
                        </w:tc>
                        <w:tc>
                          <w:tcPr>
                            <w:tcW w:w="1435"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left"/>
                            </w:pPr>
                            <w:r>
                              <w:rPr>
                                <w:rStyle w:val="290"/>
                                <w:color w:val="000000"/>
                              </w:rPr>
                              <w:t>Лесничество</w:t>
                            </w:r>
                          </w:p>
                        </w:tc>
                        <w:tc>
                          <w:tcPr>
                            <w:tcW w:w="2419"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250" w:lineRule="exact"/>
                              <w:jc w:val="center"/>
                            </w:pPr>
                            <w:r>
                              <w:rPr>
                                <w:rStyle w:val="290"/>
                                <w:color w:val="000000"/>
                              </w:rPr>
                              <w:t>Участковое лесничество/урочище (при наличии)</w:t>
                            </w:r>
                          </w:p>
                        </w:tc>
                        <w:tc>
                          <w:tcPr>
                            <w:tcW w:w="994"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line="190" w:lineRule="exact"/>
                              <w:ind w:left="140"/>
                              <w:jc w:val="left"/>
                            </w:pPr>
                            <w:r>
                              <w:rPr>
                                <w:rStyle w:val="290"/>
                                <w:color w:val="000000"/>
                              </w:rPr>
                              <w:t>Лесной</w:t>
                            </w:r>
                          </w:p>
                          <w:p w:rsidR="00551B07" w:rsidRDefault="00551B07">
                            <w:pPr>
                              <w:pStyle w:val="211"/>
                              <w:shd w:val="clear" w:color="auto" w:fill="auto"/>
                              <w:spacing w:before="120" w:after="0" w:line="190" w:lineRule="exact"/>
                              <w:ind w:left="140"/>
                              <w:jc w:val="left"/>
                            </w:pPr>
                            <w:r>
                              <w:rPr>
                                <w:rStyle w:val="290"/>
                                <w:color w:val="000000"/>
                              </w:rPr>
                              <w:t>квартал</w:t>
                            </w:r>
                          </w:p>
                        </w:tc>
                        <w:tc>
                          <w:tcPr>
                            <w:tcW w:w="998"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254" w:lineRule="exact"/>
                              <w:ind w:left="140"/>
                              <w:jc w:val="left"/>
                            </w:pPr>
                            <w:proofErr w:type="spellStart"/>
                            <w:r>
                              <w:rPr>
                                <w:rStyle w:val="290"/>
                                <w:color w:val="000000"/>
                              </w:rPr>
                              <w:t>Лесотак</w:t>
                            </w:r>
                            <w:proofErr w:type="spellEnd"/>
                          </w:p>
                          <w:p w:rsidR="00551B07" w:rsidRDefault="00551B07">
                            <w:pPr>
                              <w:pStyle w:val="211"/>
                              <w:shd w:val="clear" w:color="auto" w:fill="auto"/>
                              <w:spacing w:before="0" w:after="0" w:line="254" w:lineRule="exact"/>
                              <w:ind w:left="140"/>
                              <w:jc w:val="left"/>
                            </w:pPr>
                            <w:proofErr w:type="spellStart"/>
                            <w:r>
                              <w:rPr>
                                <w:rStyle w:val="290"/>
                                <w:color w:val="000000"/>
                              </w:rPr>
                              <w:t>сацион</w:t>
                            </w:r>
                            <w:proofErr w:type="spellEnd"/>
                          </w:p>
                          <w:p w:rsidR="00551B07" w:rsidRDefault="00551B07">
                            <w:pPr>
                              <w:pStyle w:val="211"/>
                              <w:shd w:val="clear" w:color="auto" w:fill="auto"/>
                              <w:spacing w:before="0" w:after="0" w:line="254" w:lineRule="exact"/>
                              <w:jc w:val="center"/>
                            </w:pPr>
                            <w:proofErr w:type="spellStart"/>
                            <w:r>
                              <w:rPr>
                                <w:rStyle w:val="290"/>
                                <w:color w:val="000000"/>
                              </w:rPr>
                              <w:t>ный</w:t>
                            </w:r>
                            <w:proofErr w:type="spellEnd"/>
                          </w:p>
                          <w:p w:rsidR="00551B07" w:rsidRDefault="00551B07">
                            <w:pPr>
                              <w:pStyle w:val="211"/>
                              <w:shd w:val="clear" w:color="auto" w:fill="auto"/>
                              <w:spacing w:before="0" w:after="0" w:line="254" w:lineRule="exact"/>
                              <w:jc w:val="center"/>
                            </w:pPr>
                            <w:r>
                              <w:rPr>
                                <w:rStyle w:val="290"/>
                                <w:color w:val="000000"/>
                              </w:rPr>
                              <w:t>выдел</w:t>
                            </w:r>
                          </w:p>
                        </w:tc>
                        <w:tc>
                          <w:tcPr>
                            <w:tcW w:w="1858"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250" w:lineRule="exact"/>
                              <w:jc w:val="center"/>
                            </w:pPr>
                            <w:r>
                              <w:rPr>
                                <w:rStyle w:val="290"/>
                                <w:color w:val="000000"/>
                              </w:rPr>
                              <w:t>Наименование объекта лесного семеноводства</w:t>
                            </w:r>
                          </w:p>
                        </w:tc>
                        <w:tc>
                          <w:tcPr>
                            <w:tcW w:w="984"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250" w:lineRule="exact"/>
                              <w:jc w:val="center"/>
                            </w:pPr>
                            <w:proofErr w:type="spellStart"/>
                            <w:r>
                              <w:rPr>
                                <w:rStyle w:val="290"/>
                                <w:color w:val="000000"/>
                              </w:rPr>
                              <w:t>Еди</w:t>
                            </w:r>
                            <w:proofErr w:type="spellEnd"/>
                          </w:p>
                          <w:p w:rsidR="00551B07" w:rsidRDefault="00551B07">
                            <w:pPr>
                              <w:pStyle w:val="211"/>
                              <w:shd w:val="clear" w:color="auto" w:fill="auto"/>
                              <w:spacing w:before="0" w:after="0" w:line="250" w:lineRule="exact"/>
                              <w:jc w:val="center"/>
                            </w:pPr>
                            <w:proofErr w:type="spellStart"/>
                            <w:r>
                              <w:rPr>
                                <w:rStyle w:val="290"/>
                                <w:color w:val="000000"/>
                              </w:rPr>
                              <w:t>ница</w:t>
                            </w:r>
                            <w:proofErr w:type="spellEnd"/>
                          </w:p>
                          <w:p w:rsidR="00551B07" w:rsidRDefault="00551B07">
                            <w:pPr>
                              <w:pStyle w:val="211"/>
                              <w:shd w:val="clear" w:color="auto" w:fill="auto"/>
                              <w:spacing w:before="0" w:after="0" w:line="250" w:lineRule="exact"/>
                              <w:ind w:left="180"/>
                              <w:jc w:val="left"/>
                            </w:pPr>
                            <w:proofErr w:type="spellStart"/>
                            <w:r>
                              <w:rPr>
                                <w:rStyle w:val="290"/>
                                <w:color w:val="000000"/>
                              </w:rPr>
                              <w:t>измере</w:t>
                            </w:r>
                            <w:proofErr w:type="spellEnd"/>
                          </w:p>
                          <w:p w:rsidR="00551B07" w:rsidRDefault="00551B07">
                            <w:pPr>
                              <w:pStyle w:val="211"/>
                              <w:shd w:val="clear" w:color="auto" w:fill="auto"/>
                              <w:spacing w:before="0" w:after="0" w:line="250" w:lineRule="exact"/>
                              <w:jc w:val="center"/>
                            </w:pPr>
                            <w:proofErr w:type="spellStart"/>
                            <w:r>
                              <w:rPr>
                                <w:rStyle w:val="290"/>
                                <w:color w:val="000000"/>
                              </w:rPr>
                              <w:t>ния</w:t>
                            </w:r>
                            <w:proofErr w:type="spellEnd"/>
                          </w:p>
                        </w:tc>
                        <w:tc>
                          <w:tcPr>
                            <w:tcW w:w="854" w:type="dxa"/>
                            <w:tcBorders>
                              <w:top w:val="single" w:sz="4" w:space="0" w:color="auto"/>
                              <w:left w:val="single" w:sz="4" w:space="0" w:color="auto"/>
                              <w:bottom w:val="nil"/>
                              <w:right w:val="single" w:sz="4" w:space="0" w:color="auto"/>
                            </w:tcBorders>
                            <w:shd w:val="clear" w:color="auto" w:fill="FFFFFF"/>
                          </w:tcPr>
                          <w:p w:rsidR="00551B07" w:rsidRDefault="00551B07">
                            <w:pPr>
                              <w:pStyle w:val="211"/>
                              <w:shd w:val="clear" w:color="auto" w:fill="auto"/>
                              <w:spacing w:before="0" w:after="0" w:line="190" w:lineRule="exact"/>
                              <w:jc w:val="left"/>
                            </w:pPr>
                            <w:r>
                              <w:rPr>
                                <w:rStyle w:val="290"/>
                                <w:color w:val="000000"/>
                              </w:rPr>
                              <w:t>объем</w:t>
                            </w:r>
                          </w:p>
                        </w:tc>
                      </w:tr>
                      <w:tr w:rsidR="00551B07">
                        <w:trPr>
                          <w:trHeight w:hRule="exact" w:val="259"/>
                          <w:jc w:val="center"/>
                        </w:trPr>
                        <w:tc>
                          <w:tcPr>
                            <w:tcW w:w="720"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1</w:t>
                            </w:r>
                          </w:p>
                        </w:tc>
                        <w:tc>
                          <w:tcPr>
                            <w:tcW w:w="1435"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2</w:t>
                            </w:r>
                          </w:p>
                        </w:tc>
                        <w:tc>
                          <w:tcPr>
                            <w:tcW w:w="2419"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3</w:t>
                            </w:r>
                          </w:p>
                        </w:tc>
                        <w:tc>
                          <w:tcPr>
                            <w:tcW w:w="994"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4</w:t>
                            </w:r>
                          </w:p>
                        </w:tc>
                        <w:tc>
                          <w:tcPr>
                            <w:tcW w:w="998"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5</w:t>
                            </w:r>
                          </w:p>
                        </w:tc>
                        <w:tc>
                          <w:tcPr>
                            <w:tcW w:w="1858"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6</w:t>
                            </w:r>
                          </w:p>
                        </w:tc>
                        <w:tc>
                          <w:tcPr>
                            <w:tcW w:w="984"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center"/>
                            </w:pPr>
                            <w:r>
                              <w:rPr>
                                <w:rStyle w:val="290"/>
                                <w:color w:val="000000"/>
                              </w:rPr>
                              <w:t>7</w:t>
                            </w:r>
                          </w:p>
                        </w:tc>
                        <w:tc>
                          <w:tcPr>
                            <w:tcW w:w="854" w:type="dxa"/>
                            <w:tcBorders>
                              <w:top w:val="single" w:sz="4" w:space="0" w:color="auto"/>
                              <w:left w:val="single" w:sz="4" w:space="0" w:color="auto"/>
                              <w:bottom w:val="nil"/>
                              <w:right w:val="single" w:sz="4" w:space="0" w:color="auto"/>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8</w:t>
                            </w:r>
                          </w:p>
                        </w:tc>
                      </w:tr>
                      <w:tr w:rsidR="00551B07">
                        <w:trPr>
                          <w:trHeight w:hRule="exact" w:val="278"/>
                          <w:jc w:val="center"/>
                        </w:trPr>
                        <w:tc>
                          <w:tcPr>
                            <w:tcW w:w="720"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1435"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2419"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994"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998"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1858"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984"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r>
                    </w:tbl>
                    <w:p w:rsidR="00551B07" w:rsidRDefault="00551B07" w:rsidP="00551B07">
                      <w:pPr>
                        <w:rPr>
                          <w:sz w:val="2"/>
                          <w:szCs w:val="2"/>
                        </w:rPr>
                      </w:pPr>
                    </w:p>
                  </w:txbxContent>
                </v:textbox>
                <w10:wrap anchorx="margin"/>
              </v:shape>
            </w:pict>
          </mc:Fallback>
        </mc:AlternateContent>
      </w:r>
      <w:r>
        <w:rPr>
          <w:noProof/>
        </w:rPr>
        <mc:AlternateContent>
          <mc:Choice Requires="wps">
            <w:drawing>
              <wp:anchor distT="0" distB="0" distL="63500" distR="63500" simplePos="0" relativeHeight="251670528" behindDoc="0" locked="0" layoutInCell="1" allowOverlap="1">
                <wp:simplePos x="0" y="0"/>
                <wp:positionH relativeFrom="margin">
                  <wp:posOffset>12065</wp:posOffset>
                </wp:positionH>
                <wp:positionV relativeFrom="paragraph">
                  <wp:posOffset>5032375</wp:posOffset>
                </wp:positionV>
                <wp:extent cx="6504305" cy="1180465"/>
                <wp:effectExtent l="0" t="3175" r="0" b="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4305" cy="1180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rsidP="00551B07">
                            <w:pPr>
                              <w:pStyle w:val="affe"/>
                              <w:shd w:val="clear" w:color="auto" w:fill="auto"/>
                              <w:spacing w:line="240" w:lineRule="exact"/>
                              <w:jc w:val="left"/>
                            </w:pPr>
                            <w:r>
                              <w:rPr>
                                <w:rStyle w:val="Exact"/>
                                <w:color w:val="000000"/>
                              </w:rPr>
                              <w:t>7. Объекты, не связанные с созданием лесной инфраструктуры</w:t>
                            </w:r>
                          </w:p>
                          <w:tbl>
                            <w:tblPr>
                              <w:tblW w:w="0" w:type="auto"/>
                              <w:jc w:val="center"/>
                              <w:tblLayout w:type="fixed"/>
                              <w:tblCellMar>
                                <w:left w:w="0" w:type="dxa"/>
                                <w:right w:w="0" w:type="dxa"/>
                              </w:tblCellMar>
                              <w:tblLook w:val="0000" w:firstRow="0" w:lastRow="0" w:firstColumn="0" w:lastColumn="0" w:noHBand="0" w:noVBand="0"/>
                            </w:tblPr>
                            <w:tblGrid>
                              <w:gridCol w:w="710"/>
                              <w:gridCol w:w="1426"/>
                              <w:gridCol w:w="2280"/>
                              <w:gridCol w:w="1133"/>
                              <w:gridCol w:w="998"/>
                              <w:gridCol w:w="1718"/>
                              <w:gridCol w:w="984"/>
                              <w:gridCol w:w="994"/>
                            </w:tblGrid>
                            <w:tr w:rsidR="00551B07">
                              <w:trPr>
                                <w:trHeight w:hRule="exact" w:val="1027"/>
                                <w:jc w:val="center"/>
                              </w:trPr>
                              <w:tc>
                                <w:tcPr>
                                  <w:tcW w:w="710"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60" w:line="190" w:lineRule="exact"/>
                                    <w:ind w:left="200"/>
                                    <w:jc w:val="left"/>
                                  </w:pPr>
                                  <w:r>
                                    <w:rPr>
                                      <w:rStyle w:val="290"/>
                                      <w:color w:val="000000"/>
                                    </w:rPr>
                                    <w:t>№№</w:t>
                                  </w:r>
                                </w:p>
                                <w:p w:rsidR="00551B07" w:rsidRDefault="00551B07">
                                  <w:pPr>
                                    <w:pStyle w:val="211"/>
                                    <w:shd w:val="clear" w:color="auto" w:fill="auto"/>
                                    <w:spacing w:before="60" w:after="0" w:line="190" w:lineRule="exact"/>
                                    <w:ind w:left="200"/>
                                    <w:jc w:val="left"/>
                                  </w:pPr>
                                  <w:proofErr w:type="gramStart"/>
                                  <w:r>
                                    <w:rPr>
                                      <w:rStyle w:val="290"/>
                                      <w:color w:val="000000"/>
                                    </w:rPr>
                                    <w:t>п</w:t>
                                  </w:r>
                                  <w:proofErr w:type="gramEnd"/>
                                  <w:r>
                                    <w:rPr>
                                      <w:rStyle w:val="290"/>
                                      <w:color w:val="000000"/>
                                    </w:rPr>
                                    <w:t>/п</w:t>
                                  </w:r>
                                </w:p>
                              </w:tc>
                              <w:tc>
                                <w:tcPr>
                                  <w:tcW w:w="1426"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left"/>
                                  </w:pPr>
                                  <w:r>
                                    <w:rPr>
                                      <w:rStyle w:val="290"/>
                                      <w:color w:val="000000"/>
                                    </w:rPr>
                                    <w:t>Лесничество</w:t>
                                  </w:r>
                                </w:p>
                              </w:tc>
                              <w:tc>
                                <w:tcPr>
                                  <w:tcW w:w="2280"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250" w:lineRule="exact"/>
                                    <w:jc w:val="center"/>
                                  </w:pPr>
                                  <w:r>
                                    <w:rPr>
                                      <w:rStyle w:val="290"/>
                                      <w:color w:val="000000"/>
                                    </w:rPr>
                                    <w:t>Участковое лесничество/урочище (при наличии)</w:t>
                                  </w:r>
                                </w:p>
                              </w:tc>
                              <w:tc>
                                <w:tcPr>
                                  <w:tcW w:w="1133"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line="190" w:lineRule="exact"/>
                                    <w:ind w:left="220"/>
                                    <w:jc w:val="left"/>
                                  </w:pPr>
                                  <w:r>
                                    <w:rPr>
                                      <w:rStyle w:val="290"/>
                                      <w:color w:val="000000"/>
                                    </w:rPr>
                                    <w:t>Лесной</w:t>
                                  </w:r>
                                </w:p>
                                <w:p w:rsidR="00551B07" w:rsidRDefault="00551B07">
                                  <w:pPr>
                                    <w:pStyle w:val="211"/>
                                    <w:shd w:val="clear" w:color="auto" w:fill="auto"/>
                                    <w:spacing w:before="120" w:after="0" w:line="190" w:lineRule="exact"/>
                                    <w:ind w:left="220"/>
                                    <w:jc w:val="left"/>
                                  </w:pPr>
                                  <w:r>
                                    <w:rPr>
                                      <w:rStyle w:val="290"/>
                                      <w:color w:val="000000"/>
                                    </w:rPr>
                                    <w:t>квартал</w:t>
                                  </w:r>
                                </w:p>
                              </w:tc>
                              <w:tc>
                                <w:tcPr>
                                  <w:tcW w:w="998"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250" w:lineRule="exact"/>
                                    <w:ind w:left="140"/>
                                    <w:jc w:val="left"/>
                                  </w:pPr>
                                  <w:proofErr w:type="spellStart"/>
                                  <w:r>
                                    <w:rPr>
                                      <w:rStyle w:val="290"/>
                                      <w:color w:val="000000"/>
                                    </w:rPr>
                                    <w:t>Лесотак</w:t>
                                  </w:r>
                                  <w:proofErr w:type="spellEnd"/>
                                </w:p>
                                <w:p w:rsidR="00551B07" w:rsidRDefault="00551B07">
                                  <w:pPr>
                                    <w:pStyle w:val="211"/>
                                    <w:shd w:val="clear" w:color="auto" w:fill="auto"/>
                                    <w:spacing w:before="0" w:after="0" w:line="250" w:lineRule="exact"/>
                                    <w:ind w:left="140"/>
                                    <w:jc w:val="left"/>
                                  </w:pPr>
                                  <w:proofErr w:type="spellStart"/>
                                  <w:r>
                                    <w:rPr>
                                      <w:rStyle w:val="290"/>
                                      <w:color w:val="000000"/>
                                    </w:rPr>
                                    <w:t>сацион</w:t>
                                  </w:r>
                                  <w:proofErr w:type="spellEnd"/>
                                </w:p>
                                <w:p w:rsidR="00551B07" w:rsidRDefault="00551B07">
                                  <w:pPr>
                                    <w:pStyle w:val="211"/>
                                    <w:shd w:val="clear" w:color="auto" w:fill="auto"/>
                                    <w:spacing w:before="0" w:after="0" w:line="250" w:lineRule="exact"/>
                                    <w:jc w:val="center"/>
                                  </w:pPr>
                                  <w:proofErr w:type="spellStart"/>
                                  <w:r>
                                    <w:rPr>
                                      <w:rStyle w:val="290"/>
                                      <w:color w:val="000000"/>
                                    </w:rPr>
                                    <w:t>ный</w:t>
                                  </w:r>
                                  <w:proofErr w:type="spellEnd"/>
                                </w:p>
                                <w:p w:rsidR="00551B07" w:rsidRDefault="00551B07">
                                  <w:pPr>
                                    <w:pStyle w:val="211"/>
                                    <w:shd w:val="clear" w:color="auto" w:fill="auto"/>
                                    <w:spacing w:before="0" w:after="0" w:line="250" w:lineRule="exact"/>
                                    <w:jc w:val="center"/>
                                  </w:pPr>
                                  <w:r>
                                    <w:rPr>
                                      <w:rStyle w:val="290"/>
                                      <w:color w:val="000000"/>
                                    </w:rPr>
                                    <w:t>выдел</w:t>
                                  </w:r>
                                </w:p>
                              </w:tc>
                              <w:tc>
                                <w:tcPr>
                                  <w:tcW w:w="1718"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60" w:line="190" w:lineRule="exact"/>
                                    <w:ind w:left="180"/>
                                    <w:jc w:val="left"/>
                                  </w:pPr>
                                  <w:r>
                                    <w:rPr>
                                      <w:rStyle w:val="290"/>
                                      <w:color w:val="000000"/>
                                    </w:rPr>
                                    <w:t>Наименование</w:t>
                                  </w:r>
                                </w:p>
                                <w:p w:rsidR="00551B07" w:rsidRDefault="00551B07">
                                  <w:pPr>
                                    <w:pStyle w:val="211"/>
                                    <w:shd w:val="clear" w:color="auto" w:fill="auto"/>
                                    <w:spacing w:before="60" w:after="0" w:line="190" w:lineRule="exact"/>
                                    <w:jc w:val="center"/>
                                  </w:pPr>
                                  <w:r>
                                    <w:rPr>
                                      <w:rStyle w:val="290"/>
                                      <w:color w:val="000000"/>
                                    </w:rPr>
                                    <w:t>объекта</w:t>
                                  </w:r>
                                </w:p>
                              </w:tc>
                              <w:tc>
                                <w:tcPr>
                                  <w:tcW w:w="984"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250" w:lineRule="exact"/>
                                    <w:jc w:val="center"/>
                                  </w:pPr>
                                  <w:proofErr w:type="spellStart"/>
                                  <w:r>
                                    <w:rPr>
                                      <w:rStyle w:val="290"/>
                                      <w:color w:val="000000"/>
                                    </w:rPr>
                                    <w:t>Еди</w:t>
                                  </w:r>
                                  <w:proofErr w:type="spellEnd"/>
                                </w:p>
                                <w:p w:rsidR="00551B07" w:rsidRDefault="00551B07">
                                  <w:pPr>
                                    <w:pStyle w:val="211"/>
                                    <w:shd w:val="clear" w:color="auto" w:fill="auto"/>
                                    <w:spacing w:before="0" w:after="0" w:line="250" w:lineRule="exact"/>
                                    <w:jc w:val="center"/>
                                  </w:pPr>
                                  <w:proofErr w:type="spellStart"/>
                                  <w:r>
                                    <w:rPr>
                                      <w:rStyle w:val="290"/>
                                      <w:color w:val="000000"/>
                                    </w:rPr>
                                    <w:t>ница</w:t>
                                  </w:r>
                                  <w:proofErr w:type="spellEnd"/>
                                </w:p>
                                <w:p w:rsidR="00551B07" w:rsidRDefault="00551B07">
                                  <w:pPr>
                                    <w:pStyle w:val="211"/>
                                    <w:shd w:val="clear" w:color="auto" w:fill="auto"/>
                                    <w:spacing w:before="0" w:after="0" w:line="250" w:lineRule="exact"/>
                                    <w:ind w:left="180"/>
                                    <w:jc w:val="left"/>
                                  </w:pPr>
                                  <w:proofErr w:type="spellStart"/>
                                  <w:r>
                                    <w:rPr>
                                      <w:rStyle w:val="290"/>
                                      <w:color w:val="000000"/>
                                    </w:rPr>
                                    <w:t>измере</w:t>
                                  </w:r>
                                  <w:proofErr w:type="spellEnd"/>
                                </w:p>
                                <w:p w:rsidR="00551B07" w:rsidRDefault="00551B07">
                                  <w:pPr>
                                    <w:pStyle w:val="211"/>
                                    <w:shd w:val="clear" w:color="auto" w:fill="auto"/>
                                    <w:spacing w:before="0" w:after="0" w:line="250" w:lineRule="exact"/>
                                    <w:jc w:val="center"/>
                                  </w:pPr>
                                  <w:proofErr w:type="spellStart"/>
                                  <w:r>
                                    <w:rPr>
                                      <w:rStyle w:val="290"/>
                                      <w:color w:val="000000"/>
                                    </w:rPr>
                                    <w:t>ния</w:t>
                                  </w:r>
                                  <w:proofErr w:type="spellEnd"/>
                                </w:p>
                              </w:tc>
                              <w:tc>
                                <w:tcPr>
                                  <w:tcW w:w="994" w:type="dxa"/>
                                  <w:tcBorders>
                                    <w:top w:val="single" w:sz="4" w:space="0" w:color="auto"/>
                                    <w:left w:val="single" w:sz="4" w:space="0" w:color="auto"/>
                                    <w:bottom w:val="nil"/>
                                    <w:right w:val="single" w:sz="4" w:space="0" w:color="auto"/>
                                  </w:tcBorders>
                                  <w:shd w:val="clear" w:color="auto" w:fill="FFFFFF"/>
                                </w:tcPr>
                                <w:p w:rsidR="00551B07" w:rsidRDefault="00551B07">
                                  <w:pPr>
                                    <w:pStyle w:val="211"/>
                                    <w:shd w:val="clear" w:color="auto" w:fill="auto"/>
                                    <w:spacing w:before="0" w:after="0" w:line="190" w:lineRule="exact"/>
                                    <w:ind w:left="220"/>
                                    <w:jc w:val="left"/>
                                  </w:pPr>
                                  <w:r>
                                    <w:rPr>
                                      <w:rStyle w:val="290"/>
                                      <w:color w:val="000000"/>
                                    </w:rPr>
                                    <w:t>объем</w:t>
                                  </w:r>
                                </w:p>
                              </w:tc>
                            </w:tr>
                            <w:tr w:rsidR="00551B07">
                              <w:trPr>
                                <w:trHeight w:hRule="exact" w:val="269"/>
                                <w:jc w:val="center"/>
                              </w:trPr>
                              <w:tc>
                                <w:tcPr>
                                  <w:tcW w:w="710"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1</w:t>
                                  </w:r>
                                </w:p>
                              </w:tc>
                              <w:tc>
                                <w:tcPr>
                                  <w:tcW w:w="1426"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2</w:t>
                                  </w:r>
                                </w:p>
                              </w:tc>
                              <w:tc>
                                <w:tcPr>
                                  <w:tcW w:w="2280"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3</w:t>
                                  </w:r>
                                </w:p>
                              </w:tc>
                              <w:tc>
                                <w:tcPr>
                                  <w:tcW w:w="1133"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4</w:t>
                                  </w:r>
                                </w:p>
                              </w:tc>
                              <w:tc>
                                <w:tcPr>
                                  <w:tcW w:w="998"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5</w:t>
                                  </w:r>
                                </w:p>
                              </w:tc>
                              <w:tc>
                                <w:tcPr>
                                  <w:tcW w:w="1718"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6</w:t>
                                  </w:r>
                                </w:p>
                              </w:tc>
                              <w:tc>
                                <w:tcPr>
                                  <w:tcW w:w="984"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7</w:t>
                                  </w:r>
                                </w:p>
                              </w:tc>
                              <w:tc>
                                <w:tcPr>
                                  <w:tcW w:w="994" w:type="dxa"/>
                                  <w:tcBorders>
                                    <w:top w:val="single" w:sz="4" w:space="0" w:color="auto"/>
                                    <w:left w:val="single" w:sz="4" w:space="0" w:color="auto"/>
                                    <w:bottom w:val="nil"/>
                                    <w:right w:val="single" w:sz="4" w:space="0" w:color="auto"/>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8</w:t>
                                  </w:r>
                                </w:p>
                              </w:tc>
                            </w:tr>
                            <w:tr w:rsidR="00551B07">
                              <w:trPr>
                                <w:trHeight w:hRule="exact" w:val="278"/>
                                <w:jc w:val="center"/>
                              </w:trPr>
                              <w:tc>
                                <w:tcPr>
                                  <w:tcW w:w="710"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1426"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2280"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1133"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998"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1718"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984"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994" w:type="dxa"/>
                                  <w:tcBorders>
                                    <w:top w:val="single" w:sz="4" w:space="0" w:color="auto"/>
                                    <w:left w:val="single" w:sz="4" w:space="0" w:color="auto"/>
                                    <w:bottom w:val="single" w:sz="4" w:space="0" w:color="auto"/>
                                    <w:right w:val="single" w:sz="4" w:space="0" w:color="auto"/>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r>
                          </w:tbl>
                          <w:p w:rsidR="00551B07" w:rsidRDefault="00551B07" w:rsidP="00551B07">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15" o:spid="_x0000_s1035" type="#_x0000_t202" style="position:absolute;margin-left:.95pt;margin-top:396.25pt;width:512.15pt;height:92.95pt;z-index:2516705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2+AwAIAALMFAAAOAAAAZHJzL2Uyb0RvYy54bWysVF2OmzAQfq/UO1h+Z4EsYQEtWe2GUFXa&#10;/kjbHsABE6yCTW0nsK16lp6iT5V6hhypYxOS/Xmp2vJgDfb48zcz38zl1dA2aEelYoKn2D/zMKK8&#10;ECXjmxR//JA7EUZKE16SRnCa4nuq8NXi5YvLvkvoTNSiKalEAMJV0ncprrXuEtdVRU1bos5ERzkc&#10;VkK2RMOv3LilJD2gt40787zQ7YUsOykKqhTsZuMhXlj8qqKFfldVimrUpBi4abtKu67N6i4uSbKR&#10;pKtZcaBB/oJFSxiHR49QGdEEbSV7BtWyQgolKn1WiNYVVcUKamOAaHzvSTR3NemojQWSo7pjmtT/&#10;gy3e7t5LxEqo3RwjTlqo0f77/tf+5/4Hgi3IT9+pBNzuOnDUw40YwNfGqrpbUXxSiItlTfiGXksp&#10;+pqSEvj55qb74OqIowzIun8jSniHbLWwQEMlW5M8SAcCdKjT/bE2dNCogM1w7gXnHnAs4Mz3Iy8I&#10;LTuXJNP1Tir9iooWGSPFEopv4cnuVmlDhySTi3mNi5w1jRVAwx9tgOO4A4/DVXNmaNh6fo29eBWt&#10;osAJZuHKCbwsc67zZeCEuX8xz86z5TLzv5l3/SCpWVlSbp6ZtOUHf1a7g8pHVRzVpUTDSgNnKCm5&#10;WS8biXYEtJ3bzyYdTk5u7mMaNgkQy5OQ/Fng3cxiJw+jCyfIg7kTX3iR4/nxTRx6QRxk+eOQbhmn&#10;/x4S6lMcz2fzUU0n0k9i8+z3PDaStEzD9GhYm+Lo6EQSo8EVL21pNWHNaD9IhaF/SgWUeyq0VawR&#10;6ShXPawH2xzx1AhrUd6DhKUAgYFOYfKBUQv5BaMepkiK1ectkRSj5jWHNjAjZzLkZKwng/ACrqZY&#10;YzSaSz2Opm0n2aYG5KnRrqFVcmZFbHpqZHFoMJgMNpbDFDOj5+G/9TrN2sVvAAAA//8DAFBLAwQU&#10;AAYACAAAACEAVlfQn94AAAAKAQAADwAAAGRycy9kb3ducmV2LnhtbEyPMU/DMBSEd6T+B+tVYkGt&#10;EwvSJsSpqgoWNgoLmxu/JhH2cxS7Seivx51gPN3p7rtyN1vDRhx850hCuk6AIdVOd9RI+Px4XW2B&#10;+aBIK+MIJfygh121uCtVod1E7zgeQ8NiCflCSWhD6AvOfd2iVX7teqTond1gVYhyaLge1BTLreEi&#10;STJuVUdxoVU9Hlqsv48XKyGbX/qHtxzFdK3NSF/XNA2YSnm/nPfPwALO4S8MN/yIDlVkOrkLac9M&#10;1HkMStjk4gnYzU9EJoCdJOSb7SPwquT/L1S/AAAA//8DAFBLAQItABQABgAIAAAAIQC2gziS/gAA&#10;AOEBAAATAAAAAAAAAAAAAAAAAAAAAABbQ29udGVudF9UeXBlc10ueG1sUEsBAi0AFAAGAAgAAAAh&#10;ADj9If/WAAAAlAEAAAsAAAAAAAAAAAAAAAAALwEAAF9yZWxzLy5yZWxzUEsBAi0AFAAGAAgAAAAh&#10;ADSrb4DAAgAAswUAAA4AAAAAAAAAAAAAAAAALgIAAGRycy9lMm9Eb2MueG1sUEsBAi0AFAAGAAgA&#10;AAAhAFZX0J/eAAAACgEAAA8AAAAAAAAAAAAAAAAAGgUAAGRycy9kb3ducmV2LnhtbFBLBQYAAAAA&#10;BAAEAPMAAAAlBgAAAAA=&#10;" filled="f" stroked="f">
                <v:textbox style="mso-fit-shape-to-text:t" inset="0,0,0,0">
                  <w:txbxContent>
                    <w:p w:rsidR="00551B07" w:rsidRDefault="00551B07" w:rsidP="00551B07">
                      <w:pPr>
                        <w:pStyle w:val="affe"/>
                        <w:shd w:val="clear" w:color="auto" w:fill="auto"/>
                        <w:spacing w:line="240" w:lineRule="exact"/>
                        <w:jc w:val="left"/>
                      </w:pPr>
                      <w:r>
                        <w:rPr>
                          <w:rStyle w:val="Exact"/>
                          <w:color w:val="000000"/>
                        </w:rPr>
                        <w:t>7. Объекты, не связанные с созданием лесной инфраструктуры</w:t>
                      </w:r>
                    </w:p>
                    <w:tbl>
                      <w:tblPr>
                        <w:tblW w:w="0" w:type="auto"/>
                        <w:jc w:val="center"/>
                        <w:tblLayout w:type="fixed"/>
                        <w:tblCellMar>
                          <w:left w:w="0" w:type="dxa"/>
                          <w:right w:w="0" w:type="dxa"/>
                        </w:tblCellMar>
                        <w:tblLook w:val="0000" w:firstRow="0" w:lastRow="0" w:firstColumn="0" w:lastColumn="0" w:noHBand="0" w:noVBand="0"/>
                      </w:tblPr>
                      <w:tblGrid>
                        <w:gridCol w:w="710"/>
                        <w:gridCol w:w="1426"/>
                        <w:gridCol w:w="2280"/>
                        <w:gridCol w:w="1133"/>
                        <w:gridCol w:w="998"/>
                        <w:gridCol w:w="1718"/>
                        <w:gridCol w:w="984"/>
                        <w:gridCol w:w="994"/>
                      </w:tblGrid>
                      <w:tr w:rsidR="00551B07">
                        <w:trPr>
                          <w:trHeight w:hRule="exact" w:val="1027"/>
                          <w:jc w:val="center"/>
                        </w:trPr>
                        <w:tc>
                          <w:tcPr>
                            <w:tcW w:w="710"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60" w:line="190" w:lineRule="exact"/>
                              <w:ind w:left="200"/>
                              <w:jc w:val="left"/>
                            </w:pPr>
                            <w:r>
                              <w:rPr>
                                <w:rStyle w:val="290"/>
                                <w:color w:val="000000"/>
                              </w:rPr>
                              <w:t>№№</w:t>
                            </w:r>
                          </w:p>
                          <w:p w:rsidR="00551B07" w:rsidRDefault="00551B07">
                            <w:pPr>
                              <w:pStyle w:val="211"/>
                              <w:shd w:val="clear" w:color="auto" w:fill="auto"/>
                              <w:spacing w:before="60" w:after="0" w:line="190" w:lineRule="exact"/>
                              <w:ind w:left="200"/>
                              <w:jc w:val="left"/>
                            </w:pPr>
                            <w:proofErr w:type="gramStart"/>
                            <w:r>
                              <w:rPr>
                                <w:rStyle w:val="290"/>
                                <w:color w:val="000000"/>
                              </w:rPr>
                              <w:t>п</w:t>
                            </w:r>
                            <w:proofErr w:type="gramEnd"/>
                            <w:r>
                              <w:rPr>
                                <w:rStyle w:val="290"/>
                                <w:color w:val="000000"/>
                              </w:rPr>
                              <w:t>/п</w:t>
                            </w:r>
                          </w:p>
                        </w:tc>
                        <w:tc>
                          <w:tcPr>
                            <w:tcW w:w="1426"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190" w:lineRule="exact"/>
                              <w:jc w:val="left"/>
                            </w:pPr>
                            <w:r>
                              <w:rPr>
                                <w:rStyle w:val="290"/>
                                <w:color w:val="000000"/>
                              </w:rPr>
                              <w:t>Лесничество</w:t>
                            </w:r>
                          </w:p>
                        </w:tc>
                        <w:tc>
                          <w:tcPr>
                            <w:tcW w:w="2280"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0" w:line="250" w:lineRule="exact"/>
                              <w:jc w:val="center"/>
                            </w:pPr>
                            <w:r>
                              <w:rPr>
                                <w:rStyle w:val="290"/>
                                <w:color w:val="000000"/>
                              </w:rPr>
                              <w:t>Участковое лесничество/урочище (при наличии)</w:t>
                            </w:r>
                          </w:p>
                        </w:tc>
                        <w:tc>
                          <w:tcPr>
                            <w:tcW w:w="1133"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line="190" w:lineRule="exact"/>
                              <w:ind w:left="220"/>
                              <w:jc w:val="left"/>
                            </w:pPr>
                            <w:r>
                              <w:rPr>
                                <w:rStyle w:val="290"/>
                                <w:color w:val="000000"/>
                              </w:rPr>
                              <w:t>Лесной</w:t>
                            </w:r>
                          </w:p>
                          <w:p w:rsidR="00551B07" w:rsidRDefault="00551B07">
                            <w:pPr>
                              <w:pStyle w:val="211"/>
                              <w:shd w:val="clear" w:color="auto" w:fill="auto"/>
                              <w:spacing w:before="120" w:after="0" w:line="190" w:lineRule="exact"/>
                              <w:ind w:left="220"/>
                              <w:jc w:val="left"/>
                            </w:pPr>
                            <w:r>
                              <w:rPr>
                                <w:rStyle w:val="290"/>
                                <w:color w:val="000000"/>
                              </w:rPr>
                              <w:t>квартал</w:t>
                            </w:r>
                          </w:p>
                        </w:tc>
                        <w:tc>
                          <w:tcPr>
                            <w:tcW w:w="998"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250" w:lineRule="exact"/>
                              <w:ind w:left="140"/>
                              <w:jc w:val="left"/>
                            </w:pPr>
                            <w:proofErr w:type="spellStart"/>
                            <w:r>
                              <w:rPr>
                                <w:rStyle w:val="290"/>
                                <w:color w:val="000000"/>
                              </w:rPr>
                              <w:t>Лесотак</w:t>
                            </w:r>
                            <w:proofErr w:type="spellEnd"/>
                          </w:p>
                          <w:p w:rsidR="00551B07" w:rsidRDefault="00551B07">
                            <w:pPr>
                              <w:pStyle w:val="211"/>
                              <w:shd w:val="clear" w:color="auto" w:fill="auto"/>
                              <w:spacing w:before="0" w:after="0" w:line="250" w:lineRule="exact"/>
                              <w:ind w:left="140"/>
                              <w:jc w:val="left"/>
                            </w:pPr>
                            <w:proofErr w:type="spellStart"/>
                            <w:r>
                              <w:rPr>
                                <w:rStyle w:val="290"/>
                                <w:color w:val="000000"/>
                              </w:rPr>
                              <w:t>сацион</w:t>
                            </w:r>
                            <w:proofErr w:type="spellEnd"/>
                          </w:p>
                          <w:p w:rsidR="00551B07" w:rsidRDefault="00551B07">
                            <w:pPr>
                              <w:pStyle w:val="211"/>
                              <w:shd w:val="clear" w:color="auto" w:fill="auto"/>
                              <w:spacing w:before="0" w:after="0" w:line="250" w:lineRule="exact"/>
                              <w:jc w:val="center"/>
                            </w:pPr>
                            <w:proofErr w:type="spellStart"/>
                            <w:r>
                              <w:rPr>
                                <w:rStyle w:val="290"/>
                                <w:color w:val="000000"/>
                              </w:rPr>
                              <w:t>ный</w:t>
                            </w:r>
                            <w:proofErr w:type="spellEnd"/>
                          </w:p>
                          <w:p w:rsidR="00551B07" w:rsidRDefault="00551B07">
                            <w:pPr>
                              <w:pStyle w:val="211"/>
                              <w:shd w:val="clear" w:color="auto" w:fill="auto"/>
                              <w:spacing w:before="0" w:after="0" w:line="250" w:lineRule="exact"/>
                              <w:jc w:val="center"/>
                            </w:pPr>
                            <w:r>
                              <w:rPr>
                                <w:rStyle w:val="290"/>
                                <w:color w:val="000000"/>
                              </w:rPr>
                              <w:t>выдел</w:t>
                            </w:r>
                          </w:p>
                        </w:tc>
                        <w:tc>
                          <w:tcPr>
                            <w:tcW w:w="1718" w:type="dxa"/>
                            <w:tcBorders>
                              <w:top w:val="single" w:sz="4" w:space="0" w:color="auto"/>
                              <w:left w:val="single" w:sz="4" w:space="0" w:color="auto"/>
                              <w:bottom w:val="nil"/>
                              <w:right w:val="nil"/>
                            </w:tcBorders>
                            <w:shd w:val="clear" w:color="auto" w:fill="FFFFFF"/>
                          </w:tcPr>
                          <w:p w:rsidR="00551B07" w:rsidRDefault="00551B07">
                            <w:pPr>
                              <w:pStyle w:val="211"/>
                              <w:shd w:val="clear" w:color="auto" w:fill="auto"/>
                              <w:spacing w:before="0" w:after="60" w:line="190" w:lineRule="exact"/>
                              <w:ind w:left="180"/>
                              <w:jc w:val="left"/>
                            </w:pPr>
                            <w:r>
                              <w:rPr>
                                <w:rStyle w:val="290"/>
                                <w:color w:val="000000"/>
                              </w:rPr>
                              <w:t>Наименование</w:t>
                            </w:r>
                          </w:p>
                          <w:p w:rsidR="00551B07" w:rsidRDefault="00551B07">
                            <w:pPr>
                              <w:pStyle w:val="211"/>
                              <w:shd w:val="clear" w:color="auto" w:fill="auto"/>
                              <w:spacing w:before="60" w:after="0" w:line="190" w:lineRule="exact"/>
                              <w:jc w:val="center"/>
                            </w:pPr>
                            <w:r>
                              <w:rPr>
                                <w:rStyle w:val="290"/>
                                <w:color w:val="000000"/>
                              </w:rPr>
                              <w:t>объекта</w:t>
                            </w:r>
                          </w:p>
                        </w:tc>
                        <w:tc>
                          <w:tcPr>
                            <w:tcW w:w="984"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250" w:lineRule="exact"/>
                              <w:jc w:val="center"/>
                            </w:pPr>
                            <w:proofErr w:type="spellStart"/>
                            <w:r>
                              <w:rPr>
                                <w:rStyle w:val="290"/>
                                <w:color w:val="000000"/>
                              </w:rPr>
                              <w:t>Еди</w:t>
                            </w:r>
                            <w:proofErr w:type="spellEnd"/>
                          </w:p>
                          <w:p w:rsidR="00551B07" w:rsidRDefault="00551B07">
                            <w:pPr>
                              <w:pStyle w:val="211"/>
                              <w:shd w:val="clear" w:color="auto" w:fill="auto"/>
                              <w:spacing w:before="0" w:after="0" w:line="250" w:lineRule="exact"/>
                              <w:jc w:val="center"/>
                            </w:pPr>
                            <w:proofErr w:type="spellStart"/>
                            <w:r>
                              <w:rPr>
                                <w:rStyle w:val="290"/>
                                <w:color w:val="000000"/>
                              </w:rPr>
                              <w:t>ница</w:t>
                            </w:r>
                            <w:proofErr w:type="spellEnd"/>
                          </w:p>
                          <w:p w:rsidR="00551B07" w:rsidRDefault="00551B07">
                            <w:pPr>
                              <w:pStyle w:val="211"/>
                              <w:shd w:val="clear" w:color="auto" w:fill="auto"/>
                              <w:spacing w:before="0" w:after="0" w:line="250" w:lineRule="exact"/>
                              <w:ind w:left="180"/>
                              <w:jc w:val="left"/>
                            </w:pPr>
                            <w:proofErr w:type="spellStart"/>
                            <w:r>
                              <w:rPr>
                                <w:rStyle w:val="290"/>
                                <w:color w:val="000000"/>
                              </w:rPr>
                              <w:t>измере</w:t>
                            </w:r>
                            <w:proofErr w:type="spellEnd"/>
                          </w:p>
                          <w:p w:rsidR="00551B07" w:rsidRDefault="00551B07">
                            <w:pPr>
                              <w:pStyle w:val="211"/>
                              <w:shd w:val="clear" w:color="auto" w:fill="auto"/>
                              <w:spacing w:before="0" w:after="0" w:line="250" w:lineRule="exact"/>
                              <w:jc w:val="center"/>
                            </w:pPr>
                            <w:proofErr w:type="spellStart"/>
                            <w:r>
                              <w:rPr>
                                <w:rStyle w:val="290"/>
                                <w:color w:val="000000"/>
                              </w:rPr>
                              <w:t>ния</w:t>
                            </w:r>
                            <w:proofErr w:type="spellEnd"/>
                          </w:p>
                        </w:tc>
                        <w:tc>
                          <w:tcPr>
                            <w:tcW w:w="994" w:type="dxa"/>
                            <w:tcBorders>
                              <w:top w:val="single" w:sz="4" w:space="0" w:color="auto"/>
                              <w:left w:val="single" w:sz="4" w:space="0" w:color="auto"/>
                              <w:bottom w:val="nil"/>
                              <w:right w:val="single" w:sz="4" w:space="0" w:color="auto"/>
                            </w:tcBorders>
                            <w:shd w:val="clear" w:color="auto" w:fill="FFFFFF"/>
                          </w:tcPr>
                          <w:p w:rsidR="00551B07" w:rsidRDefault="00551B07">
                            <w:pPr>
                              <w:pStyle w:val="211"/>
                              <w:shd w:val="clear" w:color="auto" w:fill="auto"/>
                              <w:spacing w:before="0" w:after="0" w:line="190" w:lineRule="exact"/>
                              <w:ind w:left="220"/>
                              <w:jc w:val="left"/>
                            </w:pPr>
                            <w:r>
                              <w:rPr>
                                <w:rStyle w:val="290"/>
                                <w:color w:val="000000"/>
                              </w:rPr>
                              <w:t>объем</w:t>
                            </w:r>
                          </w:p>
                        </w:tc>
                      </w:tr>
                      <w:tr w:rsidR="00551B07">
                        <w:trPr>
                          <w:trHeight w:hRule="exact" w:val="269"/>
                          <w:jc w:val="center"/>
                        </w:trPr>
                        <w:tc>
                          <w:tcPr>
                            <w:tcW w:w="710"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1</w:t>
                            </w:r>
                          </w:p>
                        </w:tc>
                        <w:tc>
                          <w:tcPr>
                            <w:tcW w:w="1426"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2</w:t>
                            </w:r>
                          </w:p>
                        </w:tc>
                        <w:tc>
                          <w:tcPr>
                            <w:tcW w:w="2280"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3</w:t>
                            </w:r>
                          </w:p>
                        </w:tc>
                        <w:tc>
                          <w:tcPr>
                            <w:tcW w:w="1133"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4</w:t>
                            </w:r>
                          </w:p>
                        </w:tc>
                        <w:tc>
                          <w:tcPr>
                            <w:tcW w:w="998"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5</w:t>
                            </w:r>
                          </w:p>
                        </w:tc>
                        <w:tc>
                          <w:tcPr>
                            <w:tcW w:w="1718"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6</w:t>
                            </w:r>
                          </w:p>
                        </w:tc>
                        <w:tc>
                          <w:tcPr>
                            <w:tcW w:w="984" w:type="dxa"/>
                            <w:tcBorders>
                              <w:top w:val="single" w:sz="4" w:space="0" w:color="auto"/>
                              <w:left w:val="single" w:sz="4" w:space="0" w:color="auto"/>
                              <w:bottom w:val="nil"/>
                              <w:right w:val="nil"/>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7</w:t>
                            </w:r>
                          </w:p>
                        </w:tc>
                        <w:tc>
                          <w:tcPr>
                            <w:tcW w:w="994" w:type="dxa"/>
                            <w:tcBorders>
                              <w:top w:val="single" w:sz="4" w:space="0" w:color="auto"/>
                              <w:left w:val="single" w:sz="4" w:space="0" w:color="auto"/>
                              <w:bottom w:val="nil"/>
                              <w:right w:val="single" w:sz="4" w:space="0" w:color="auto"/>
                            </w:tcBorders>
                            <w:shd w:val="clear" w:color="auto" w:fill="FFFFFF"/>
                            <w:vAlign w:val="bottom"/>
                          </w:tcPr>
                          <w:p w:rsidR="00551B07" w:rsidRDefault="00551B07">
                            <w:pPr>
                              <w:pStyle w:val="211"/>
                              <w:shd w:val="clear" w:color="auto" w:fill="auto"/>
                              <w:spacing w:before="0" w:after="0" w:line="190" w:lineRule="exact"/>
                              <w:jc w:val="center"/>
                            </w:pPr>
                            <w:r>
                              <w:rPr>
                                <w:rStyle w:val="290"/>
                                <w:color w:val="000000"/>
                              </w:rPr>
                              <w:t>8</w:t>
                            </w:r>
                          </w:p>
                        </w:tc>
                      </w:tr>
                      <w:tr w:rsidR="00551B07">
                        <w:trPr>
                          <w:trHeight w:hRule="exact" w:val="278"/>
                          <w:jc w:val="center"/>
                        </w:trPr>
                        <w:tc>
                          <w:tcPr>
                            <w:tcW w:w="710"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1426"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2280"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1133"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998"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1718"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984" w:type="dxa"/>
                            <w:tcBorders>
                              <w:top w:val="single" w:sz="4" w:space="0" w:color="auto"/>
                              <w:left w:val="single" w:sz="4" w:space="0" w:color="auto"/>
                              <w:bottom w:val="single" w:sz="4" w:space="0" w:color="auto"/>
                              <w:right w:val="nil"/>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c>
                          <w:tcPr>
                            <w:tcW w:w="994" w:type="dxa"/>
                            <w:tcBorders>
                              <w:top w:val="single" w:sz="4" w:space="0" w:color="auto"/>
                              <w:left w:val="single" w:sz="4" w:space="0" w:color="auto"/>
                              <w:bottom w:val="single" w:sz="4" w:space="0" w:color="auto"/>
                              <w:right w:val="single" w:sz="4" w:space="0" w:color="auto"/>
                            </w:tcBorders>
                            <w:shd w:val="clear" w:color="auto" w:fill="FFFFFF"/>
                            <w:vAlign w:val="center"/>
                          </w:tcPr>
                          <w:p w:rsidR="00551B07" w:rsidRDefault="00551B07">
                            <w:pPr>
                              <w:pStyle w:val="211"/>
                              <w:shd w:val="clear" w:color="auto" w:fill="auto"/>
                              <w:spacing w:before="0" w:after="0" w:line="190" w:lineRule="exact"/>
                              <w:jc w:val="center"/>
                            </w:pPr>
                            <w:r>
                              <w:rPr>
                                <w:rStyle w:val="290"/>
                                <w:color w:val="000000"/>
                              </w:rPr>
                              <w:t>-</w:t>
                            </w:r>
                          </w:p>
                        </w:tc>
                      </w:tr>
                    </w:tbl>
                    <w:p w:rsidR="00551B07" w:rsidRDefault="00551B07" w:rsidP="00551B07">
                      <w:pPr>
                        <w:rPr>
                          <w:sz w:val="2"/>
                          <w:szCs w:val="2"/>
                        </w:rPr>
                      </w:pPr>
                    </w:p>
                  </w:txbxContent>
                </v:textbox>
                <w10:wrap anchorx="margin"/>
              </v:shape>
            </w:pict>
          </mc:Fallback>
        </mc:AlternateContent>
      </w:r>
      <w:r>
        <w:rPr>
          <w:noProof/>
        </w:rPr>
        <mc:AlternateContent>
          <mc:Choice Requires="wps">
            <w:drawing>
              <wp:anchor distT="0" distB="0" distL="63500" distR="63500" simplePos="0" relativeHeight="251671552" behindDoc="0" locked="0" layoutInCell="1" allowOverlap="1">
                <wp:simplePos x="0" y="0"/>
                <wp:positionH relativeFrom="margin">
                  <wp:posOffset>575945</wp:posOffset>
                </wp:positionH>
                <wp:positionV relativeFrom="paragraph">
                  <wp:posOffset>6711950</wp:posOffset>
                </wp:positionV>
                <wp:extent cx="2569210" cy="152400"/>
                <wp:effectExtent l="0" t="0" r="4445" b="3175"/>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92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rsidP="00551B07">
                            <w:pPr>
                              <w:pStyle w:val="211"/>
                              <w:shd w:val="clear" w:color="auto" w:fill="auto"/>
                              <w:spacing w:before="0" w:after="0" w:line="240" w:lineRule="exact"/>
                              <w:jc w:val="left"/>
                            </w:pPr>
                            <w:r>
                              <w:rPr>
                                <w:rStyle w:val="2Exact"/>
                                <w:color w:val="000000"/>
                              </w:rPr>
                              <w:t xml:space="preserve">8. Права третьих лиц - </w:t>
                            </w:r>
                            <w:r>
                              <w:rPr>
                                <w:rStyle w:val="2Exact1"/>
                                <w:color w:val="000000"/>
                              </w:rPr>
                              <w:t xml:space="preserve">не </w:t>
                            </w:r>
                            <w:proofErr w:type="gramStart"/>
                            <w:r>
                              <w:rPr>
                                <w:rStyle w:val="2Exact1"/>
                                <w:color w:val="000000"/>
                              </w:rPr>
                              <w:t>обременен</w:t>
                            </w:r>
                            <w:proofErr w:type="gramEnd"/>
                            <w:r>
                              <w:rPr>
                                <w:rStyle w:val="2Exact1"/>
                                <w:color w:val="000000"/>
                              </w:rPr>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14" o:spid="_x0000_s1036" type="#_x0000_t202" style="position:absolute;margin-left:45.35pt;margin-top:528.5pt;width:202.3pt;height:12pt;z-index:2516715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kcsvgIAALMFAAAOAAAAZHJzL2Uyb0RvYy54bWysVEtu2zAQ3RfoHQjuFX0qO5YQOUgsqyiQ&#10;foC0B6AlyiIqkSpJW0qDnqWn6KpAz+AjdUhZduxsirZaECNy+GbezONcXfdNjbZUKiZ4gv0LDyPK&#10;c1Ewvk7wp4+ZM8NIacILUgtOE/xAFb6ev3xx1bUxDUQl6oJKBCBcxV2b4ErrNnZdlVe0IepCtJTD&#10;YSlkQzT8yrVbSNIBelO7gedN3U7IopUip0rBbjoc4rnFL0ua6/dlqahGdYIhN21XadeVWd35FYnX&#10;krQVy/dpkL/IoiGMQ9ADVEo0QRvJnkE1LJdCiVJf5KJxRVmynFoOwMb3ztjcV6SllgsUR7WHMqn/&#10;B5u/236QiBXQuxAjThro0e777tfu5+4Hgi2oT9eqGNzuW3DU/a3owddyVe2dyD8rxMWiInxNb6QU&#10;XUVJAfn55qb75OqAowzIqnsrCohDNlpYoL6UjSkelAMBOvTp4dAb2muUw2YwmUaBD0c5nPmTIPRs&#10;81wSj7dbqfRrKhpkjARL6L1FJ9s7pU02JB5dTDAuMlbXtv81P9kAx2EHYsNVc2aysO18jLxoOVvO&#10;QicMpksn9NLUuckWoTPN/MtJ+ipdLFL/m4nrh3HFioJyE2aUlh/+Wev2Ih9EcRCXEjUrDJxJScn1&#10;alFLtCUg7cx+tuZwcnRzT9OwRQAuZ5R8qOZtEDnZdHbphFk4caJLb+Z4fnQbTb0wCtPslNId4/Tf&#10;KaEuwdEkmAxiOiZ9xs2z33NuJG6YhuFRsybBs4MTiY0El7ywrdWE1YP9pBQm/WMpoN1jo61gjUYH&#10;tep+1Q9vw2rNqHkligeQsBSgMBAjTD4wKiG/YtTBFEmw+rIhkmJUv+HwDMzIGQ05GqvRIDyHqwnW&#10;GA3mQg+jadNKtq4AeXxoN/BUMmZVfMxi/8BgMlgy+ylmRs/Tf+t1nLXz3wAAAP//AwBQSwMEFAAG&#10;AAgAAAAhAHWjGBreAAAADAEAAA8AAABkcnMvZG93bnJldi54bWxMjz1PwzAQhnck/oN1SCyI2in0&#10;IyFOhRAsbBQWNjc+kgj7HMVuEvrruU4w3nuP3o9yN3snRhxiF0hDtlAgkOpgO2o0fLy/3G5BxGTI&#10;GhcINfxghF11eVGawoaJ3nDcp0awCcXCaGhT6gspY92iN3EReiT+fYXBm8Tn0Eg7mInNvZNLpdbS&#10;m444oTU9PrVYf++PXsN6fu5vXnNcTqfajfR5yrKEmdbXV/PjA4iEc/qD4Vyfq0PFnQ7hSDYKpyFX&#10;GyZZV6sNj2LiPl/dgTicpW2mQFal/D+i+gUAAP//AwBQSwECLQAUAAYACAAAACEAtoM4kv4AAADh&#10;AQAAEwAAAAAAAAAAAAAAAAAAAAAAW0NvbnRlbnRfVHlwZXNdLnhtbFBLAQItABQABgAIAAAAIQA4&#10;/SH/1gAAAJQBAAALAAAAAAAAAAAAAAAAAC8BAABfcmVscy8ucmVsc1BLAQItABQABgAIAAAAIQCm&#10;dkcsvgIAALMFAAAOAAAAAAAAAAAAAAAAAC4CAABkcnMvZTJvRG9jLnhtbFBLAQItABQABgAIAAAA&#10;IQB1oxga3gAAAAwBAAAPAAAAAAAAAAAAAAAAABgFAABkcnMvZG93bnJldi54bWxQSwUGAAAAAAQA&#10;BADzAAAAIwYAAAAA&#10;" filled="f" stroked="f">
                <v:textbox style="mso-fit-shape-to-text:t" inset="0,0,0,0">
                  <w:txbxContent>
                    <w:p w:rsidR="00551B07" w:rsidRDefault="00551B07" w:rsidP="00551B07">
                      <w:pPr>
                        <w:pStyle w:val="211"/>
                        <w:shd w:val="clear" w:color="auto" w:fill="auto"/>
                        <w:spacing w:before="0" w:after="0" w:line="240" w:lineRule="exact"/>
                        <w:jc w:val="left"/>
                      </w:pPr>
                      <w:r>
                        <w:rPr>
                          <w:rStyle w:val="2Exact"/>
                          <w:color w:val="000000"/>
                        </w:rPr>
                        <w:t xml:space="preserve">8. Права третьих лиц - </w:t>
                      </w:r>
                      <w:r>
                        <w:rPr>
                          <w:rStyle w:val="2Exact1"/>
                          <w:color w:val="000000"/>
                        </w:rPr>
                        <w:t xml:space="preserve">не </w:t>
                      </w:r>
                      <w:proofErr w:type="gramStart"/>
                      <w:r>
                        <w:rPr>
                          <w:rStyle w:val="2Exact1"/>
                          <w:color w:val="000000"/>
                        </w:rPr>
                        <w:t>обременен</w:t>
                      </w:r>
                      <w:proofErr w:type="gramEnd"/>
                      <w:r>
                        <w:rPr>
                          <w:rStyle w:val="2Exact1"/>
                          <w:color w:val="000000"/>
                        </w:rPr>
                        <w:t>.</w:t>
                      </w:r>
                    </w:p>
                  </w:txbxContent>
                </v:textbox>
                <w10:wrap anchorx="margin"/>
              </v:shape>
            </w:pict>
          </mc:Fallback>
        </mc:AlternateContent>
      </w:r>
      <w:r>
        <w:rPr>
          <w:noProof/>
        </w:rPr>
        <mc:AlternateContent>
          <mc:Choice Requires="wps">
            <w:drawing>
              <wp:anchor distT="0" distB="0" distL="63500" distR="63500" simplePos="0" relativeHeight="251672576" behindDoc="0" locked="0" layoutInCell="1" allowOverlap="1">
                <wp:simplePos x="0" y="0"/>
                <wp:positionH relativeFrom="margin">
                  <wp:posOffset>1027430</wp:posOffset>
                </wp:positionH>
                <wp:positionV relativeFrom="paragraph">
                  <wp:posOffset>7412990</wp:posOffset>
                </wp:positionV>
                <wp:extent cx="948055" cy="152400"/>
                <wp:effectExtent l="1905" t="2540" r="2540" b="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0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rsidP="00551B07">
                            <w:pPr>
                              <w:pStyle w:val="211"/>
                              <w:shd w:val="clear" w:color="auto" w:fill="auto"/>
                              <w:spacing w:before="0" w:after="0" w:line="240" w:lineRule="exact"/>
                              <w:jc w:val="left"/>
                            </w:pPr>
                            <w:r>
                              <w:rPr>
                                <w:rStyle w:val="2Exact"/>
                                <w:color w:val="000000"/>
                              </w:rPr>
                              <w:t>Арендодатель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13" o:spid="_x0000_s1037" type="#_x0000_t202" style="position:absolute;margin-left:80.9pt;margin-top:583.7pt;width:74.65pt;height:12pt;z-index:2516725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uoQvAIAALIFAAAOAAAAZHJzL2Uyb0RvYy54bWysVFuOmzAU/a/UPVj+Z4AMZAANGc2EUFWa&#10;PqRpF+CACVbBprYTmFZdS1fRr0pdQ5bUaxOSefxUbfmwLvb1uY9zfC+vhrZBOyoVEzzF/pmHEeWF&#10;KBnfpPjjh9yJMFKa8JI0gtMU31OFrxYvX1z2XUJnohZNSSUCEK6SvktxrXWXuK4qatoSdSY6yuGw&#10;ErIlGn7lxi0l6QG9bdyZ583dXsiyk6KgSsFuNh7ihcWvKlrod1WlqEZNiiE3bVdp17VZ3cUlSTaS&#10;dDUrDmmQv8iiJYxD0CNURjRBW8meQbWskEKJSp8VonVFVbGC2hqgGt97Us1dTTpqa4HmqO7YJvX/&#10;YIu3u/cSsRK4O8eIkxY42n/f/9r/3P9AsAX96TuVgNtdB456uBED+NpaVXcrik8KcbGsCd/QaylF&#10;X1NSQn6+uek+uDriKAOy7t+IEuKQrRYWaKhka5oH7UCADjzdH7mhg0YFbMZB5IUhRgUc+eEs8Cx3&#10;Lkmmy51U+hUVLTJGiiVQb8HJ7lZpkwxJJhcTi4ucNY2lv+GPNsBx3IHQcNWcmSQsm19jL15Fqyhw&#10;gtl85QReljnX+TJw5rl/EWbn2XKZ+d9MXD9IalaWlJswk7L84M+YO2h81MRRW0o0rDRwJiUlN+tl&#10;I9GOgLJz+9mWw8nJzX2chm0C1PKkJB+6eTOLnXweXThBHoROfOFFjufHN/HcC+Igyx+XdMs4/feS&#10;UA+shrNw1NIp6Se1efZ7XhtJWqZhdjSsTXF0dCKJUeCKl5ZaTVgz2g9aYdI/tQLonoi2ejUSHcWq&#10;h/UwPg2rZiPmtSjvQcFSgMJApjD4wKiF/IJRD0MkxerzlkiKUfOawyswE2cy5GSsJ4PwAq6mWGM0&#10;mks9TqZtJ9mmBuTpnV3DS8mZVfEpi8P7gsFgizkMMTN5Hv5br9OoXfwGAAD//wMAUEsDBBQABgAI&#10;AAAAIQBN2TSc3wAAAA0BAAAPAAAAZHJzL2Rvd25yZXYueG1sTI8xT8MwEIV3JP6DdUgsqHVcqtCG&#10;OBVCsLBRWNjc+Egi7HMUu0nor+c60e3e3dO775W72Tsx4hC7QBrUMgOBVAfbUaPh8+N1sQERkyFr&#10;XCDU8IsRdtX1VWkKGyZ6x3GfGsEhFAujoU2pL6SMdYvexGXokfj2HQZvEsuhkXYwE4d7J1dZlktv&#10;OuIPrenxucX6Z3/0GvL5pb972+JqOtVupK+TUgmV1rc389MjiIRz+jfDGZ/RoWKmQziSjcKxzhWj&#10;Jx5U/rAGwZZ7pRSIw3m1VWuQVSkvW1R/AAAA//8DAFBLAQItABQABgAIAAAAIQC2gziS/gAAAOEB&#10;AAATAAAAAAAAAAAAAAAAAAAAAABbQ29udGVudF9UeXBlc10ueG1sUEsBAi0AFAAGAAgAAAAhADj9&#10;If/WAAAAlAEAAAsAAAAAAAAAAAAAAAAALwEAAF9yZWxzLy5yZWxzUEsBAi0AFAAGAAgAAAAhAFsi&#10;6hC8AgAAsgUAAA4AAAAAAAAAAAAAAAAALgIAAGRycy9lMm9Eb2MueG1sUEsBAi0AFAAGAAgAAAAh&#10;AE3ZNJzfAAAADQEAAA8AAAAAAAAAAAAAAAAAFgUAAGRycy9kb3ducmV2LnhtbFBLBQYAAAAABAAE&#10;APMAAAAiBgAAAAA=&#10;" filled="f" stroked="f">
                <v:textbox style="mso-fit-shape-to-text:t" inset="0,0,0,0">
                  <w:txbxContent>
                    <w:p w:rsidR="00551B07" w:rsidRDefault="00551B07" w:rsidP="00551B07">
                      <w:pPr>
                        <w:pStyle w:val="211"/>
                        <w:shd w:val="clear" w:color="auto" w:fill="auto"/>
                        <w:spacing w:before="0" w:after="0" w:line="240" w:lineRule="exact"/>
                        <w:jc w:val="left"/>
                      </w:pPr>
                      <w:r>
                        <w:rPr>
                          <w:rStyle w:val="2Exact"/>
                          <w:color w:val="000000"/>
                        </w:rPr>
                        <w:t>Арендодатель</w:t>
                      </w:r>
                    </w:p>
                  </w:txbxContent>
                </v:textbox>
                <w10:wrap anchorx="margin"/>
              </v:shape>
            </w:pict>
          </mc:Fallback>
        </mc:AlternateContent>
      </w:r>
      <w:r>
        <w:rPr>
          <w:noProof/>
        </w:rPr>
        <mc:AlternateContent>
          <mc:Choice Requires="wps">
            <w:drawing>
              <wp:anchor distT="0" distB="0" distL="63500" distR="63500" simplePos="0" relativeHeight="251673600" behindDoc="0" locked="0" layoutInCell="1" allowOverlap="1">
                <wp:simplePos x="0" y="0"/>
                <wp:positionH relativeFrom="margin">
                  <wp:posOffset>4965065</wp:posOffset>
                </wp:positionH>
                <wp:positionV relativeFrom="paragraph">
                  <wp:posOffset>7412990</wp:posOffset>
                </wp:positionV>
                <wp:extent cx="731520" cy="152400"/>
                <wp:effectExtent l="0" t="2540" r="0" b="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rsidP="00551B07">
                            <w:pPr>
                              <w:pStyle w:val="211"/>
                              <w:shd w:val="clear" w:color="auto" w:fill="auto"/>
                              <w:spacing w:before="0" w:after="0" w:line="240" w:lineRule="exact"/>
                              <w:jc w:val="left"/>
                            </w:pPr>
                            <w:r>
                              <w:rPr>
                                <w:rStyle w:val="2Exact"/>
                                <w:color w:val="000000"/>
                              </w:rPr>
                              <w:t>Арендатор</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12" o:spid="_x0000_s1038" type="#_x0000_t202" style="position:absolute;margin-left:390.95pt;margin-top:583.7pt;width:57.6pt;height:12pt;z-index:25167360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kw1uwIAALIFAAAOAAAAZHJzL2Uyb0RvYy54bWysVEtu2zAQ3RfoHQjuFX0ifyREDhLLKgqk&#10;HyDtAWiJsohKpErSltKiZ+kpuirQM/hIHVKW7SSboq0WxIgcvpk38zhX131Tox2VigmeYP/Cw4jy&#10;XBSMbxL88UPmzDFSmvCC1ILTBD9Qha8XL19cdW1MA1GJuqASAQhXcdcmuNK6jV1X5RVtiLoQLeVw&#10;WArZEA2/cuMWknSA3tRu4HlTtxOyaKXIqVKwmw6HeGHxy5Lm+l1ZKqpRnWDITdtV2nVtVndxReKN&#10;JG3F8kMa5C+yaAjjEPQIlRJN0FayZ1ANy6VQotQXuWhcUZYsp5YDsPG9J2zuK9JSywWKo9pjmdT/&#10;g83f7t5LxAroXYARJw30aP99/2v/c/8DwRbUp2tVDG73LTjq/lb04Gu5qvZO5J8U4mJZEb6hN1KK&#10;rqKkgPx8c9M9uzrgKAOy7t6IAuKQrRYWqC9lY4oH5UCADn16OPaG9hrlsDm79CcBnORwBFbo2d65&#10;JB4vt1LpV1Q0yBgJltB6C052d0qbZEg8uphYXGSsrm37a/5oAxyHHQgNV82ZScJ282vkRav5ah46&#10;YTBdOaGXps5NtgydaebPJullulym/jcT1w/jihUF5SbMqCw//LPOHTQ+aOKoLSVqVhg4k5KSm/Wy&#10;lmhHQNmZ/WzJ4eTk5j5OwxYBuDyh5EM1b4PIyabzmRNm4cSJZt7c8fzoNpp6YRSm2WNKd4zTf6eE&#10;ugRHk2AyaOmU9BNunv2ecyNxwzTMjpo1CZ4fnUhsFLjihW2tJqwe7LNSmPRPpYB2j422ejUSHcSq&#10;+3U/Pg1AM2Jei+IBFCwFKAzECIMPjErILxh1MEQSrD5viaQY1a85vAIzcUZDjsZ6NAjP4WqCNUaD&#10;udTDZNq2km0qQB7f2Q28lIxZFZ+yOLwvGAyWzGGImclz/m+9TqN28RsAAP//AwBQSwMEFAAGAAgA&#10;AAAhAMGkDPDfAAAADQEAAA8AAABkcnMvZG93bnJldi54bWxMj01PwzAMhu9I/IfISFwQSzNN/aLp&#10;hBBcuDG4cMsa01Y0TtVkbdmvxzvB0X4fvX5c7Vc3iBmn0HvSoDYJCKTG255aDR/vL/c5iBANWTN4&#10;Qg0/GGBfX19VprR+oTecD7EVXEKhNBq6GMdSytB06EzY+BGJsy8/ORN5nFppJ7NwuRvkNklS6UxP&#10;fKEzIz512HwfTk5Duj6Pd68FbpdzM8z0eVYqotL69mZ9fAARcY1/MFz0WR1qdjr6E9kgBg1ZrgpG&#10;OVBptgPBSF5kCsTxsirUDmRdyf9f1L8AAAD//wMAUEsBAi0AFAAGAAgAAAAhALaDOJL+AAAA4QEA&#10;ABMAAAAAAAAAAAAAAAAAAAAAAFtDb250ZW50X1R5cGVzXS54bWxQSwECLQAUAAYACAAAACEAOP0h&#10;/9YAAACUAQAACwAAAAAAAAAAAAAAAAAvAQAAX3JlbHMvLnJlbHNQSwECLQAUAAYACAAAACEA4b5M&#10;NbsCAACyBQAADgAAAAAAAAAAAAAAAAAuAgAAZHJzL2Uyb0RvYy54bWxQSwECLQAUAAYACAAAACEA&#10;waQM8N8AAAANAQAADwAAAAAAAAAAAAAAAAAVBQAAZHJzL2Rvd25yZXYueG1sUEsFBgAAAAAEAAQA&#10;8wAAACEGAAAAAA==&#10;" filled="f" stroked="f">
                <v:textbox style="mso-fit-shape-to-text:t" inset="0,0,0,0">
                  <w:txbxContent>
                    <w:p w:rsidR="00551B07" w:rsidRDefault="00551B07" w:rsidP="00551B07">
                      <w:pPr>
                        <w:pStyle w:val="211"/>
                        <w:shd w:val="clear" w:color="auto" w:fill="auto"/>
                        <w:spacing w:before="0" w:after="0" w:line="240" w:lineRule="exact"/>
                        <w:jc w:val="left"/>
                      </w:pPr>
                      <w:r>
                        <w:rPr>
                          <w:rStyle w:val="2Exact"/>
                          <w:color w:val="000000"/>
                        </w:rPr>
                        <w:t>Арендатор</w:t>
                      </w:r>
                    </w:p>
                  </w:txbxContent>
                </v:textbox>
                <w10:wrap anchorx="margin"/>
              </v:shape>
            </w:pict>
          </mc:Fallback>
        </mc:AlternateContent>
      </w:r>
      <w:r>
        <w:rPr>
          <w:noProof/>
        </w:rPr>
        <mc:AlternateContent>
          <mc:Choice Requires="wps">
            <w:drawing>
              <wp:anchor distT="0" distB="0" distL="63500" distR="63500" simplePos="0" relativeHeight="251674624" behindDoc="0" locked="0" layoutInCell="1" allowOverlap="1">
                <wp:simplePos x="0" y="0"/>
                <wp:positionH relativeFrom="margin">
                  <wp:posOffset>259080</wp:posOffset>
                </wp:positionH>
                <wp:positionV relativeFrom="paragraph">
                  <wp:posOffset>8300085</wp:posOffset>
                </wp:positionV>
                <wp:extent cx="2505710" cy="278765"/>
                <wp:effectExtent l="0" t="3810" r="3810" b="3175"/>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710"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rsidP="00551B07">
                            <w:pPr>
                              <w:pStyle w:val="211"/>
                              <w:shd w:val="clear" w:color="auto" w:fill="auto"/>
                              <w:tabs>
                                <w:tab w:val="left" w:leader="underscore" w:pos="1930"/>
                              </w:tabs>
                              <w:spacing w:before="0" w:after="9" w:line="240" w:lineRule="exact"/>
                            </w:pPr>
                            <w:r>
                              <w:rPr>
                                <w:rStyle w:val="2Exact"/>
                                <w:color w:val="000000"/>
                              </w:rPr>
                              <w:tab/>
                              <w:t>М.В. Скрынникова</w:t>
                            </w:r>
                          </w:p>
                          <w:p w:rsidR="00551B07" w:rsidRDefault="00551B07" w:rsidP="00551B07">
                            <w:pPr>
                              <w:pStyle w:val="44"/>
                              <w:shd w:val="clear" w:color="auto" w:fill="auto"/>
                              <w:spacing w:before="0" w:line="190" w:lineRule="exact"/>
                            </w:pPr>
                            <w:r>
                              <w:rPr>
                                <w:rStyle w:val="4Exact"/>
                                <w:b/>
                                <w:bCs/>
                                <w:color w:val="000000"/>
                              </w:rPr>
                              <w:t>(фамилия, имя, отчество, подпись, печать</w:t>
                            </w:r>
                            <w:proofErr w:type="gramStart"/>
                            <w:r>
                              <w:rPr>
                                <w:rStyle w:val="4Exact"/>
                                <w:b/>
                                <w:bCs/>
                                <w:color w:val="000000"/>
                              </w:rPr>
                              <w:t xml:space="preserve"> )</w:t>
                            </w:r>
                            <w:proofErr w:type="gram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11" o:spid="_x0000_s1039" type="#_x0000_t202" style="position:absolute;margin-left:20.4pt;margin-top:653.55pt;width:197.3pt;height:21.95pt;z-index:25167462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bkIvQIAALMFAAAOAAAAZHJzL2Uyb0RvYy54bWysVEtu2zAQ3RfoHQjuFX0i25IQOUgsqyiQ&#10;foC0B6AlyiIqkSpJW06DnqWn6KpAz+AjdUhZjpOgQNFWC2FIDh/nzbyZi8td26AtlYoJnmL/zMOI&#10;8kKUjK9T/PFD7kQYKU14SRrBaYrvqMKX85cvLvouoYGoRVNSiQCEq6TvUlxr3SWuq4qatkSdiY5y&#10;OKyEbImGpVy7pSQ9oLeNG3je1O2FLDspCqoU7GbDIZ5b/KqihX5XVYpq1KQYYtP2L+1/Zf7u/IIk&#10;a0m6mhWHMMhfRNESxuHRI1RGNEEbyZ5BtayQQolKnxWidUVVsYJaDsDG956wua1JRy0XSI7qjmlS&#10;/w+2eLt9LxEroXY+Rpy0UKP9t/3P/Y/9dwRbkJ++Uwm43XbgqHfXYge+lqvqbkTxSSEuFjXha3ol&#10;pehrSkqIz950T64OOMqArPo3ooR3yEYLC7SrZGuSB+lAgA51ujvWhu40KmAzmHiTmQ9HBZwFs2g2&#10;nZjgXJKMtzup9CsqWmSMFEuovUUn2xulB9fRxTzGRc6axta/4Y82AHPYgbfhqjkzUdhy3sdevIyW&#10;UeiEwXTphF6WOVf5InSmuT+bZOfZYpH5X827fpjUrCwpN8+M0vLDPyvdQeSDKI7iUqJhpYEzISm5&#10;Xi0aibYEpJ3b75CQEzf3cRg2X8DlCSU/CL3rIHbyaTRzwjycOPHMixzPj6/jqRfGYZY/pnTDOP13&#10;SqhPcTwJJoOYfsvNs99zbiRpmYbh0bA2xdHRiSRGgkte2tJqwprBPkmFCf8hFVDusdBWsEajg1r1&#10;brUbeuN8bISVKO9AwlKAwkCMMPnAqIX8glEPUyTF6vOGSIpR85pDG5iRMxpyNFajQXgBV1OsMRrM&#10;hR5G06aTbF0D8thoV9AqObMqNj01RAEUzAImgyVzmGJm9JyurdfDrJ3/AgAA//8DAFBLAwQUAAYA&#10;CAAAACEAZM0Ah94AAAAMAQAADwAAAGRycy9kb3ducmV2LnhtbEyPPU/DMBCGdyT+g3VILIjabtMC&#10;IU6FECxsFBY2Nz6SiPgcxW4S+uu5TnR8P/Tec8V29p0YcYhtIAN6oUAgVcG1VBv4/Hi9vQcRkyVn&#10;u0Bo4BcjbMvLi8LmLkz0juMu1YJHKObWQJNSn0sZqwa9jYvQI3H2HQZvE8uhlm6wE4/7Ti6V2khv&#10;W+ILje3xucHqZ3fwBjbzS3/z9oDL6Vh1I30dtU6ojbm+mp8eQSSc038ZTviMDiUz7cOBXBSdgUwx&#10;eWJ/pe40CG5kq3UGYn+y1lqBLAt5/kT5BwAA//8DAFBLAQItABQABgAIAAAAIQC2gziS/gAAAOEB&#10;AAATAAAAAAAAAAAAAAAAAAAAAABbQ29udGVudF9UeXBlc10ueG1sUEsBAi0AFAAGAAgAAAAhADj9&#10;If/WAAAAlAEAAAsAAAAAAAAAAAAAAAAALwEAAF9yZWxzLy5yZWxzUEsBAi0AFAAGAAgAAAAhAINF&#10;uQi9AgAAswUAAA4AAAAAAAAAAAAAAAAALgIAAGRycy9lMm9Eb2MueG1sUEsBAi0AFAAGAAgAAAAh&#10;AGTNAIfeAAAADAEAAA8AAAAAAAAAAAAAAAAAFwUAAGRycy9kb3ducmV2LnhtbFBLBQYAAAAABAAE&#10;APMAAAAiBgAAAAA=&#10;" filled="f" stroked="f">
                <v:textbox style="mso-fit-shape-to-text:t" inset="0,0,0,0">
                  <w:txbxContent>
                    <w:p w:rsidR="00551B07" w:rsidRDefault="00551B07" w:rsidP="00551B07">
                      <w:pPr>
                        <w:pStyle w:val="211"/>
                        <w:shd w:val="clear" w:color="auto" w:fill="auto"/>
                        <w:tabs>
                          <w:tab w:val="left" w:leader="underscore" w:pos="1930"/>
                        </w:tabs>
                        <w:spacing w:before="0" w:after="9" w:line="240" w:lineRule="exact"/>
                      </w:pPr>
                      <w:r>
                        <w:rPr>
                          <w:rStyle w:val="2Exact"/>
                          <w:color w:val="000000"/>
                        </w:rPr>
                        <w:tab/>
                        <w:t>М.В. Скрынникова</w:t>
                      </w:r>
                    </w:p>
                    <w:p w:rsidR="00551B07" w:rsidRDefault="00551B07" w:rsidP="00551B07">
                      <w:pPr>
                        <w:pStyle w:val="44"/>
                        <w:shd w:val="clear" w:color="auto" w:fill="auto"/>
                        <w:spacing w:before="0" w:line="190" w:lineRule="exact"/>
                      </w:pPr>
                      <w:r>
                        <w:rPr>
                          <w:rStyle w:val="4Exact"/>
                          <w:b/>
                          <w:bCs/>
                          <w:color w:val="000000"/>
                        </w:rPr>
                        <w:t>(фамилия, имя, отчество, подпись, печать</w:t>
                      </w:r>
                      <w:proofErr w:type="gramStart"/>
                      <w:r>
                        <w:rPr>
                          <w:rStyle w:val="4Exact"/>
                          <w:b/>
                          <w:bCs/>
                          <w:color w:val="000000"/>
                        </w:rPr>
                        <w:t xml:space="preserve"> )</w:t>
                      </w:r>
                      <w:proofErr w:type="gramEnd"/>
                    </w:p>
                  </w:txbxContent>
                </v:textbox>
                <w10:wrap anchorx="margin"/>
              </v:shape>
            </w:pict>
          </mc:Fallback>
        </mc:AlternateContent>
      </w: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360" w:lineRule="exact"/>
      </w:pPr>
    </w:p>
    <w:p w:rsidR="00551B07" w:rsidRDefault="00551B07" w:rsidP="00551B07">
      <w:pPr>
        <w:spacing w:line="406" w:lineRule="exact"/>
      </w:pPr>
    </w:p>
    <w:p w:rsidR="00551B07" w:rsidRDefault="00551B07" w:rsidP="00551B07">
      <w:pPr>
        <w:rPr>
          <w:sz w:val="2"/>
          <w:szCs w:val="2"/>
        </w:rPr>
        <w:sectPr w:rsidR="00551B07">
          <w:type w:val="continuous"/>
          <w:pgSz w:w="11900" w:h="16840"/>
          <w:pgMar w:top="1608" w:right="543" w:bottom="1582" w:left="950" w:header="0" w:footer="3" w:gutter="0"/>
          <w:cols w:space="720"/>
          <w:noEndnote/>
          <w:docGrid w:linePitch="360"/>
        </w:sectPr>
      </w:pPr>
    </w:p>
    <w:p w:rsidR="00551B07" w:rsidRDefault="00551B07" w:rsidP="00551B07">
      <w:pPr>
        <w:pStyle w:val="211"/>
        <w:shd w:val="clear" w:color="auto" w:fill="auto"/>
        <w:spacing w:before="0" w:after="168" w:line="240" w:lineRule="exact"/>
        <w:ind w:right="220"/>
        <w:jc w:val="center"/>
      </w:pPr>
      <w:r>
        <w:rPr>
          <w:rStyle w:val="26"/>
          <w:color w:val="000000"/>
        </w:rPr>
        <w:lastRenderedPageBreak/>
        <w:t>РАСЧЕТ</w:t>
      </w:r>
    </w:p>
    <w:p w:rsidR="00551B07" w:rsidRDefault="00551B07" w:rsidP="00551B07">
      <w:pPr>
        <w:pStyle w:val="211"/>
        <w:shd w:val="clear" w:color="auto" w:fill="auto"/>
        <w:spacing w:before="0" w:after="0" w:line="240" w:lineRule="exact"/>
        <w:ind w:right="220"/>
        <w:jc w:val="center"/>
        <w:sectPr w:rsidR="00551B07">
          <w:pgSz w:w="11900" w:h="16840"/>
          <w:pgMar w:top="1579" w:right="526" w:bottom="1999" w:left="968" w:header="0" w:footer="3" w:gutter="0"/>
          <w:cols w:space="720"/>
          <w:noEndnote/>
          <w:docGrid w:linePitch="360"/>
        </w:sectPr>
      </w:pPr>
      <w:r>
        <w:rPr>
          <w:noProof/>
        </w:rPr>
        <mc:AlternateContent>
          <mc:Choice Requires="wps">
            <w:drawing>
              <wp:anchor distT="0" distB="0" distL="368935" distR="63500" simplePos="0" relativeHeight="251675648" behindDoc="1" locked="0" layoutInCell="1" allowOverlap="1">
                <wp:simplePos x="0" y="0"/>
                <wp:positionH relativeFrom="margin">
                  <wp:posOffset>313055</wp:posOffset>
                </wp:positionH>
                <wp:positionV relativeFrom="paragraph">
                  <wp:posOffset>577215</wp:posOffset>
                </wp:positionV>
                <wp:extent cx="164465" cy="139700"/>
                <wp:effectExtent l="3810" t="635" r="3175" b="2540"/>
                <wp:wrapTopAndBottom/>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4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rsidP="00551B07">
                            <w:pPr>
                              <w:pStyle w:val="61"/>
                              <w:shd w:val="clear" w:color="auto" w:fill="auto"/>
                              <w:spacing w:line="220" w:lineRule="exact"/>
                            </w:pPr>
                            <w:r>
                              <w:rPr>
                                <w:rStyle w:val="6Exact"/>
                                <w:color w:val="000000"/>
                              </w:rPr>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10" o:spid="_x0000_s1040" type="#_x0000_t202" style="position:absolute;left:0;text-align:left;margin-left:24.65pt;margin-top:45.45pt;width:12.95pt;height:11pt;z-index:-251640832;visibility:visible;mso-wrap-style:square;mso-width-percent:0;mso-height-percent:0;mso-wrap-distance-left:29.0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C7yvgIAALIFAAAOAAAAZHJzL2Uyb0RvYy54bWysVF2OmzAQfq/UO1h+Z4Gswwa0ZLUbQlVp&#10;+yNtewAHTLAKNrWdkG3Vs/QUfarUM+RIHZuQ7M9L1ZYHy9jjb76Z+WYur3Ztg7ZMaS5FisOzACMm&#10;CllysU7xxw+5N8NIGypK2kjBUnzPNL6av3xx2XcJm8haNiVTCECETvouxbUxXeL7uqhZS/WZ7JiA&#10;y0qqlhr4VWu/VLQH9LbxJ0EQ+b1UZadkwbSG02y4xHOHX1WsMO+qSjODmhQDN+NW5daVXf35JU3W&#10;inY1Lw406F+waCkX4PQIlVFD0UbxZ1AtL5TUsjJnhWx9WVW8YC4GiCYMnkRzV9OOuVggObo7pkn/&#10;P9ji7fa9QryE2kF6BG2hRvvv+1/7n/sfCI4gP32nEzC768DQ7G7kDmxdrLq7lcUnjYRc1FSs2bVS&#10;sq8ZLYFfaF/6D54OONqCrPo3sgQ/dGOkA9pVqrXJg3QgQAci98fasJ1BhXUZERJNMSrgKjyPLwLH&#10;zafJ+LhT2rxiskV2k2IFpXfgdHurjSVDk9HE+hIy503jyt+IRwdgOJyAa3hq7ywJV82vcRAvZ8sZ&#10;8cgkWnokyDLvOl8QL8rDi2l2ni0WWfjN+g1JUvOyZMK6GZUVkj+r3EHjgyaO2tKy4aWFs5S0Wq8W&#10;jUJbCsrO3edSDjcnM/8xDZcEiOVJSOGEBDeT2Muj2YVHcjL1IL0zLwjjmzgKSEyy/HFIt1ywfw8J&#10;9SmOp5PpoKUT6SexBe57HhtNWm5gdjS8TfHsaEQTq8ClKF1pDeXNsH+QCkv/lAoo91hop1cr0UGs&#10;ZrfaDa1Bxj5YyfIeFKwkKAxkCoMPNrVUXzDqYYikWH/eUMUwal4L6AI7ccaNGjercUNFAU9TbDAa&#10;tgszTKZNp/i6BuSxz66hU3LuVGxbamBx6C8YDC6YwxCzk+fhv7M6jdr5bwAAAP//AwBQSwMEFAAG&#10;AAgAAAAhAJYlmb7cAAAACAEAAA8AAABkcnMvZG93bnJldi54bWxMjzFPwzAQhXck/oN1SCyodRyg&#10;4BCnQggWNgpLNzc+koj4HMVuEvrrOSYYT+/Te9+V28X3YsIxdoEMqHUGAqkOrqPGwMf7y+oeREyW&#10;nO0DoYFvjLCtzs9KW7gw0xtOu9QILqFYWANtSkMhZaxb9Dauw4DE2WcYvU18jo10o5253Pcyz7KN&#10;9LYjXmjtgE8t1l+7ozewWZ6Hq1eN+Xyq+4n2J6USKmMuL5bHBxAJl/QHw68+q0PFTodwJBdFb+BG&#10;XzNpQGcaBOd3tzmIA3Mq1yCrUv5/oPoBAAD//wMAUEsBAi0AFAAGAAgAAAAhALaDOJL+AAAA4QEA&#10;ABMAAAAAAAAAAAAAAAAAAAAAAFtDb250ZW50X1R5cGVzXS54bWxQSwECLQAUAAYACAAAACEAOP0h&#10;/9YAAACUAQAACwAAAAAAAAAAAAAAAAAvAQAAX3JlbHMvLnJlbHNQSwECLQAUAAYACAAAACEAbKwu&#10;8r4CAACyBQAADgAAAAAAAAAAAAAAAAAuAgAAZHJzL2Uyb0RvYy54bWxQSwECLQAUAAYACAAAACEA&#10;liWZvtwAAAAIAQAADwAAAAAAAAAAAAAAAAAYBQAAZHJzL2Rvd25yZXYueG1sUEsFBgAAAAAEAAQA&#10;8wAAACEGAAAAAA==&#10;" filled="f" stroked="f">
                <v:textbox style="mso-fit-shape-to-text:t" inset="0,0,0,0">
                  <w:txbxContent>
                    <w:p w:rsidR="00551B07" w:rsidRDefault="00551B07" w:rsidP="00551B07">
                      <w:pPr>
                        <w:pStyle w:val="61"/>
                        <w:shd w:val="clear" w:color="auto" w:fill="auto"/>
                        <w:spacing w:line="220" w:lineRule="exact"/>
                      </w:pPr>
                      <w:r>
                        <w:rPr>
                          <w:rStyle w:val="6Exact"/>
                          <w:color w:val="000000"/>
                        </w:rPr>
                        <w:t>№</w:t>
                      </w:r>
                    </w:p>
                  </w:txbxContent>
                </v:textbox>
                <w10:wrap type="topAndBottom" anchorx="margin"/>
              </v:shape>
            </w:pict>
          </mc:Fallback>
        </mc:AlternateContent>
      </w:r>
      <w:r>
        <w:rPr>
          <w:noProof/>
        </w:rPr>
        <mc:AlternateContent>
          <mc:Choice Requires="wps">
            <w:drawing>
              <wp:anchor distT="0" distB="0" distL="63500" distR="1295400" simplePos="0" relativeHeight="251676672" behindDoc="1" locked="0" layoutInCell="1" allowOverlap="1">
                <wp:simplePos x="0" y="0"/>
                <wp:positionH relativeFrom="margin">
                  <wp:posOffset>4241800</wp:posOffset>
                </wp:positionH>
                <wp:positionV relativeFrom="paragraph">
                  <wp:posOffset>572770</wp:posOffset>
                </wp:positionV>
                <wp:extent cx="494030" cy="152400"/>
                <wp:effectExtent l="0" t="0" r="2540" b="3810"/>
                <wp:wrapTopAndBottom/>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0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rsidP="00551B07">
                            <w:pPr>
                              <w:pStyle w:val="211"/>
                              <w:shd w:val="clear" w:color="auto" w:fill="auto"/>
                              <w:spacing w:before="0" w:after="0" w:line="240" w:lineRule="exact"/>
                              <w:jc w:val="left"/>
                            </w:pPr>
                            <w:r>
                              <w:rPr>
                                <w:rStyle w:val="2Exact"/>
                                <w:color w:val="000000"/>
                              </w:rPr>
                              <w:t>«____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9" o:spid="_x0000_s1041" type="#_x0000_t202" style="position:absolute;left:0;text-align:left;margin-left:334pt;margin-top:45.1pt;width:38.9pt;height:12pt;z-index:-251639808;visibility:visible;mso-wrap-style:square;mso-width-percent:0;mso-height-percent:0;mso-wrap-distance-left:5pt;mso-wrap-distance-top:0;mso-wrap-distance-right:102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JddvAIAALAFAAAOAAAAZHJzL2Uyb0RvYy54bWysVF2OmzAQfq/UO1h+Z4EsyQa0ZLUbQlVp&#10;+yNtewAHTLBqbGo7gW3Vs/QUfarUM+RIHZuQ7M9L1ZYHa/CMv/n7Zi6v+oajHVWaSZHi8CzAiIpC&#10;lkxsUvzxQ+7NMdKGiJJwKWiK76nGV4uXLy67NqETWUteUoUAROika1NcG9Mmvq+LmjZEn8mWClBW&#10;UjXEwK/a+KUiHaA33J8EwczvpCpbJQuqNdxmgxIvHH5V0cK8qypNDeIphtiMO5U71/b0F5ck2SjS&#10;1qw4hEH+IoqGMAFOj1AZMQRtFXsG1bBCSS0rc1bIxpdVxQrqcoBswuBJNnc1aanLBYqj22OZ9P+D&#10;Ld7u3ivEyhTHGAnSQIv23/e/9j/3P1Bsq9O1OgGjuxbMTH8je+iyy1S3t7L4pJGQy5qIDb1WSnY1&#10;JSVEF9qX/oOnA462IOvujSzBDdka6YD6SjW2dFAMBOjQpftjZ2hvUAGXURwF56ApQBVOJ1HgOueT&#10;ZHzcKm1eUdkgK6RYQeMdONndamODIcloYn0JmTPOXfO5eHQBhsMNuIanVmeDcL38Ggfxar6aR140&#10;ma28KMgy7zpfRt4sDy+m2Xm2XGbhN+s3jJKalSUV1s3IqzD6s74dGD4w4sgsLTkrLZwNSavNeskV&#10;2hHgde4+V3LQnMz8x2G4IkAuT1IKoZo3k9jLZ/MLL8qjqRdfBHMvCOObeBZA4bP8cUq3TNB/Twl1&#10;QLnpZDpw6RT0k9wC9z3PjSQNM7A5OGtSPD8akcQycCVK11pDGB/kB6Ww4Z9KAe0eG+34aik6kNX0&#10;694NRjgd52Aty3tgsJLAMCAjrD0Qaqm+YNTBCkmx/rwlimLEXwuYArtvRkGNwnoUiCjgaYoNRoO4&#10;NMNe2raKbWpAHufsGiYlZ47FdqSGKA7zBWvBJXNYYXbvPPx3VqdFu/gNAAD//wMAUEsDBBQABgAI&#10;AAAAIQDc/2R/3QAAAAoBAAAPAAAAZHJzL2Rvd25yZXYueG1sTI8xT8MwEIV3JP6DdUgsiDqOSmhD&#10;nAohWNgoLGxufCQR9jmK3ST013NMdDzdp/feV+0W78SEY+wDaVCrDARSE2xPrYaP95fbDYiYDFnj&#10;AqGGH4ywqy8vKlPaMNMbTvvUCg6hWBoNXUpDKWVsOvQmrsKAxL+vMHqT+BxbaUczc7h3Ms+yQnrT&#10;Ezd0ZsCnDpvv/dFrKJbn4eZ1i/l8atxEnyelEiqtr6+WxwcQCZf0D8PffJ4ONW86hCPZKBxnFBt2&#10;SRq2WQ6Cgfv1HbscmFTrHGRdyXOF+hcAAP//AwBQSwECLQAUAAYACAAAACEAtoM4kv4AAADhAQAA&#10;EwAAAAAAAAAAAAAAAAAAAAAAW0NvbnRlbnRfVHlwZXNdLnhtbFBLAQItABQABgAIAAAAIQA4/SH/&#10;1gAAAJQBAAALAAAAAAAAAAAAAAAAAC8BAABfcmVscy8ucmVsc1BLAQItABQABgAIAAAAIQCvzJdd&#10;vAIAALAFAAAOAAAAAAAAAAAAAAAAAC4CAABkcnMvZTJvRG9jLnhtbFBLAQItABQABgAIAAAAIQDc&#10;/2R/3QAAAAoBAAAPAAAAAAAAAAAAAAAAABYFAABkcnMvZG93bnJldi54bWxQSwUGAAAAAAQABADz&#10;AAAAIAYAAAAA&#10;" filled="f" stroked="f">
                <v:textbox style="mso-fit-shape-to-text:t" inset="0,0,0,0">
                  <w:txbxContent>
                    <w:p w:rsidR="00551B07" w:rsidRDefault="00551B07" w:rsidP="00551B07">
                      <w:pPr>
                        <w:pStyle w:val="211"/>
                        <w:shd w:val="clear" w:color="auto" w:fill="auto"/>
                        <w:spacing w:before="0" w:after="0" w:line="240" w:lineRule="exact"/>
                        <w:jc w:val="left"/>
                      </w:pPr>
                      <w:r>
                        <w:rPr>
                          <w:rStyle w:val="2Exact"/>
                          <w:color w:val="000000"/>
                        </w:rPr>
                        <w:t>«____ »</w:t>
                      </w:r>
                    </w:p>
                  </w:txbxContent>
                </v:textbox>
                <w10:wrap type="topAndBottom" anchorx="margin"/>
              </v:shape>
            </w:pict>
          </mc:Fallback>
        </mc:AlternateContent>
      </w:r>
      <w:r>
        <w:rPr>
          <w:noProof/>
        </w:rPr>
        <mc:AlternateContent>
          <mc:Choice Requires="wps">
            <w:drawing>
              <wp:anchor distT="0" distB="0" distL="63500" distR="128270" simplePos="0" relativeHeight="251677696" behindDoc="1" locked="0" layoutInCell="1" allowOverlap="1">
                <wp:simplePos x="0" y="0"/>
                <wp:positionH relativeFrom="margin">
                  <wp:posOffset>6031230</wp:posOffset>
                </wp:positionH>
                <wp:positionV relativeFrom="paragraph">
                  <wp:posOffset>575945</wp:posOffset>
                </wp:positionV>
                <wp:extent cx="393065" cy="152400"/>
                <wp:effectExtent l="0" t="0" r="0" b="635"/>
                <wp:wrapTopAndBottom/>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rsidP="00551B07">
                            <w:pPr>
                              <w:pStyle w:val="211"/>
                              <w:shd w:val="clear" w:color="auto" w:fill="auto"/>
                              <w:spacing w:before="0" w:after="0" w:line="240" w:lineRule="exact"/>
                              <w:jc w:val="left"/>
                            </w:pPr>
                            <w:r>
                              <w:rPr>
                                <w:rStyle w:val="2Exact"/>
                                <w:color w:val="000000"/>
                              </w:rPr>
                              <w:t>2016г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8" o:spid="_x0000_s1042" type="#_x0000_t202" style="position:absolute;left:0;text-align:left;margin-left:474.9pt;margin-top:45.35pt;width:30.95pt;height:12pt;z-index:-251638784;visibility:visible;mso-wrap-style:square;mso-width-percent:0;mso-height-percent:0;mso-wrap-distance-left:5pt;mso-wrap-distance-top:0;mso-wrap-distance-right:10.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epvgIAALAFAAAOAAAAZHJzL2Uyb0RvYy54bWysVF2OmzAQfq/UO1h+Z4EsYQNastoNoaq0&#10;/ZG2PYADJlgFm9pOYFv1LD1Fnyr1DDlSxyYkm+xL1ZYHa7DHn2fm+2aub/qmRlsqFRM8wf6FhxHl&#10;uSgYXyf444fMmWGkNOEFqQWnCX6kCt/MX7647tqYTkQl6oJKBCBcxV2b4ErrNnZdlVe0IepCtJTD&#10;YSlkQzT8yrVbSNIBelO7E88L3U7IopUip0rBbjoc4rnFL0ua63dlqahGdYIhNm1XadeVWd35NYnX&#10;krQVy/dhkL+IoiGMw6MHqJRogjaSPYNqWC6FEqW+yEXjirJkObU5QDa+d5bNQ0VaanOB4qj2UCb1&#10;/2Dzt9v3ErEiwUAUJw1QtPu++7X7ufuBZqY6XaticHpowU33d6IHlm2mqr0X+SeFuFhUhK/prZSi&#10;qygpIDrf3HSfXB1wlAFZdW9EAc+QjRYWqC9lY0oHxUCADiw9HpihvUY5bF5Gl144xSiHI386CTzL&#10;nEvi8XIrlX5FRYOMkWAJxFtwsr1X2gRD4tHFvMVFxurakl/zkw1wHHbgabhqzkwQlsuvkRctZ8tZ&#10;4ASTcOkEXpo6t9kicMLMv5qml+likfrfzLt+EFesKCg3z4y68oM/422v8EERB2UpUbPCwJmQlFyv&#10;FrVEWwK6zuxnSw4nRzf3NAxbBMjlLCUfqnk3iZwsnF05QRZMnejKmzmeH91FoRdEQZqdpnTPOP33&#10;lFCX4Gg6mQ5aOgZ9lptnv+e5kbhhGiZHzRqQ7sGJxEaBS15YajVh9WA/KYUJ/1gKoHsk2urVSHQQ&#10;q+5XvW0MPxz7YCWKR1CwFKAwkCmMPTAqIb9g1MEISbD6vCGSYlS/5tAFZt6MhhyN1WgQnsPVBGuM&#10;BnOhh7m0aSVbV4A89tktdErGrIpNSw1R7PsLxoJNZj/CzNx5+m+9joN2/hsAAP//AwBQSwMEFAAG&#10;AAgAAAAhABXJz1fdAAAACwEAAA8AAABkcnMvZG93bnJldi54bWxMj8FOwzAMhu9IvENkJC6IJZmm&#10;jXZNJ4Tgwo2NC7es8dqKxqmarC17erwT3D7Lv35/Lnaz78SIQ2wDGdALBQKpCq6l2sDn4e3xCURM&#10;lpztAqGBH4ywK29vCpu7MNEHjvtUCy6hmFsDTUp9LmWsGvQ2LkKPxLtTGLxNPA61dIOduNx3cqnU&#10;WnrbEl9obI8vDVbf+7M3sJ5f+4f3DJfTpepG+rponVAbc383P29BJJzTXxiu+qwOJTsdw5lcFJ2B&#10;bJWxemJQGxDXgNKa6cikVxuQZSH//1D+AgAA//8DAFBLAQItABQABgAIAAAAIQC2gziS/gAAAOEB&#10;AAATAAAAAAAAAAAAAAAAAAAAAABbQ29udGVudF9UeXBlc10ueG1sUEsBAi0AFAAGAAgAAAAhADj9&#10;If/WAAAAlAEAAAsAAAAAAAAAAAAAAAAALwEAAF9yZWxzLy5yZWxzUEsBAi0AFAAGAAgAAAAhAD8n&#10;d6m+AgAAsAUAAA4AAAAAAAAAAAAAAAAALgIAAGRycy9lMm9Eb2MueG1sUEsBAi0AFAAGAAgAAAAh&#10;ABXJz1fdAAAACwEAAA8AAAAAAAAAAAAAAAAAGAUAAGRycy9kb3ducmV2LnhtbFBLBQYAAAAABAAE&#10;APMAAAAiBgAAAAA=&#10;" filled="f" stroked="f">
                <v:textbox style="mso-fit-shape-to-text:t" inset="0,0,0,0">
                  <w:txbxContent>
                    <w:p w:rsidR="00551B07" w:rsidRDefault="00551B07" w:rsidP="00551B07">
                      <w:pPr>
                        <w:pStyle w:val="211"/>
                        <w:shd w:val="clear" w:color="auto" w:fill="auto"/>
                        <w:spacing w:before="0" w:after="0" w:line="240" w:lineRule="exact"/>
                        <w:jc w:val="left"/>
                      </w:pPr>
                      <w:r>
                        <w:rPr>
                          <w:rStyle w:val="2Exact"/>
                          <w:color w:val="000000"/>
                        </w:rPr>
                        <w:t>2016г</w:t>
                      </w:r>
                    </w:p>
                  </w:txbxContent>
                </v:textbox>
                <w10:wrap type="topAndBottom" anchorx="margin"/>
              </v:shape>
            </w:pict>
          </mc:Fallback>
        </mc:AlternateContent>
      </w:r>
      <w:r>
        <w:rPr>
          <w:rStyle w:val="26"/>
          <w:color w:val="000000"/>
        </w:rPr>
        <w:t>арендной платы по договору аренды лесного участка, заключенного в целях использования</w:t>
      </w:r>
      <w:r>
        <w:rPr>
          <w:rStyle w:val="26"/>
          <w:color w:val="000000"/>
        </w:rPr>
        <w:br/>
        <w:t>лесов для строительства, реконструкции, эксплуатации линейных объектов</w:t>
      </w:r>
    </w:p>
    <w:p w:rsidR="00551B07" w:rsidRDefault="00551B07" w:rsidP="00551B07">
      <w:pPr>
        <w:spacing w:before="92" w:after="92" w:line="240" w:lineRule="exact"/>
        <w:rPr>
          <w:sz w:val="19"/>
          <w:szCs w:val="19"/>
        </w:rPr>
      </w:pPr>
    </w:p>
    <w:p w:rsidR="00551B07" w:rsidRDefault="00551B07" w:rsidP="00551B07">
      <w:pPr>
        <w:rPr>
          <w:sz w:val="2"/>
          <w:szCs w:val="2"/>
        </w:rPr>
        <w:sectPr w:rsidR="00551B07">
          <w:type w:val="continuous"/>
          <w:pgSz w:w="11900" w:h="16840"/>
          <w:pgMar w:top="1320" w:right="0" w:bottom="2256" w:left="0" w:header="0" w:footer="3" w:gutter="0"/>
          <w:cols w:space="720"/>
          <w:noEndnote/>
          <w:docGrid w:linePitch="360"/>
        </w:sectPr>
      </w:pPr>
    </w:p>
    <w:p w:rsidR="00551B07" w:rsidRDefault="00551B07" w:rsidP="00551B07">
      <w:pPr>
        <w:pStyle w:val="211"/>
        <w:shd w:val="clear" w:color="auto" w:fill="auto"/>
        <w:spacing w:before="0" w:after="0" w:line="317" w:lineRule="exact"/>
        <w:ind w:firstLine="560"/>
      </w:pPr>
      <w:r>
        <w:rPr>
          <w:rStyle w:val="26"/>
          <w:color w:val="000000"/>
        </w:rPr>
        <w:lastRenderedPageBreak/>
        <w:t xml:space="preserve">Арендная плата за использование лесного участка, расположенного по адресу: Воронежская область, г. Воронеж, Семилукское лесничество, </w:t>
      </w:r>
      <w:proofErr w:type="spellStart"/>
      <w:r>
        <w:rPr>
          <w:rStyle w:val="26"/>
          <w:color w:val="000000"/>
        </w:rPr>
        <w:t>Подгоренское</w:t>
      </w:r>
      <w:proofErr w:type="spellEnd"/>
      <w:r>
        <w:rPr>
          <w:rStyle w:val="26"/>
          <w:color w:val="000000"/>
        </w:rPr>
        <w:t xml:space="preserve"> участковое лесничество, урочище «Задонское шоссе», квартал 143, южная часть выдела 17, северная часть выдела 29, северная часть выдела 42.</w:t>
      </w:r>
    </w:p>
    <w:p w:rsidR="00551B07" w:rsidRDefault="00551B07" w:rsidP="00551B07">
      <w:pPr>
        <w:pStyle w:val="211"/>
        <w:shd w:val="clear" w:color="auto" w:fill="auto"/>
        <w:spacing w:before="0" w:after="302" w:line="317" w:lineRule="exact"/>
        <w:ind w:firstLine="560"/>
      </w:pPr>
      <w:r>
        <w:rPr>
          <w:rStyle w:val="26"/>
          <w:color w:val="000000"/>
        </w:rPr>
        <w:t xml:space="preserve">Кадастровый номер: 36:34:0203008:8966. Площадь 9000 </w:t>
      </w:r>
      <w:proofErr w:type="spellStart"/>
      <w:r>
        <w:rPr>
          <w:rStyle w:val="26"/>
          <w:color w:val="000000"/>
        </w:rPr>
        <w:t>кв.м</w:t>
      </w:r>
      <w:proofErr w:type="spellEnd"/>
      <w:r>
        <w:rPr>
          <w:rStyle w:val="26"/>
          <w:color w:val="000000"/>
        </w:rPr>
        <w:t>.</w:t>
      </w:r>
    </w:p>
    <w:p w:rsidR="00551B07" w:rsidRDefault="00551B07" w:rsidP="00551B07">
      <w:pPr>
        <w:pStyle w:val="211"/>
        <w:shd w:val="clear" w:color="auto" w:fill="auto"/>
        <w:spacing w:before="0" w:after="326" w:line="240" w:lineRule="exact"/>
        <w:ind w:left="20"/>
        <w:jc w:val="center"/>
      </w:pPr>
      <w:r>
        <w:rPr>
          <w:rStyle w:val="26"/>
          <w:color w:val="000000"/>
        </w:rPr>
        <w:t>На 2016 год</w:t>
      </w:r>
    </w:p>
    <w:p w:rsidR="00551B07" w:rsidRDefault="00551B07" w:rsidP="00551B07">
      <w:pPr>
        <w:pStyle w:val="211"/>
        <w:shd w:val="clear" w:color="auto" w:fill="auto"/>
        <w:spacing w:before="0" w:after="236" w:line="274" w:lineRule="exact"/>
        <w:ind w:firstLine="560"/>
      </w:pPr>
      <w:r>
        <w:rPr>
          <w:rStyle w:val="26"/>
          <w:color w:val="000000"/>
        </w:rPr>
        <w:t>Арендная плата рассчитана согласно «Ставок платы за единицу объема лесных ресурсов и ставки платы за единицу площади лесного участка, находящегося в федеральной собственности», утвержденных постановлением Правительства Российской Федерации от 22 мая 2007 года №310.</w:t>
      </w:r>
    </w:p>
    <w:p w:rsidR="00551B07" w:rsidRDefault="00551B07" w:rsidP="00551B07">
      <w:pPr>
        <w:pStyle w:val="211"/>
        <w:numPr>
          <w:ilvl w:val="0"/>
          <w:numId w:val="38"/>
        </w:numPr>
        <w:shd w:val="clear" w:color="auto" w:fill="auto"/>
        <w:tabs>
          <w:tab w:val="left" w:pos="906"/>
        </w:tabs>
        <w:spacing w:before="0" w:after="0" w:line="278" w:lineRule="exact"/>
      </w:pPr>
      <w:r>
        <w:rPr>
          <w:rStyle w:val="26"/>
          <w:color w:val="000000"/>
        </w:rPr>
        <w:t>- ставка платы за 1 га в год;</w:t>
      </w:r>
    </w:p>
    <w:p w:rsidR="00551B07" w:rsidRDefault="00551B07" w:rsidP="00551B07">
      <w:pPr>
        <w:pStyle w:val="211"/>
        <w:shd w:val="clear" w:color="auto" w:fill="auto"/>
        <w:spacing w:before="0" w:after="0" w:line="278" w:lineRule="exact"/>
      </w:pPr>
      <w:r>
        <w:rPr>
          <w:rStyle w:val="26"/>
          <w:color w:val="000000"/>
        </w:rPr>
        <w:t>3490,34 - ставка платы за 1 га в год;</w:t>
      </w:r>
    </w:p>
    <w:p w:rsidR="00551B07" w:rsidRDefault="00551B07" w:rsidP="00551B07">
      <w:pPr>
        <w:pStyle w:val="211"/>
        <w:numPr>
          <w:ilvl w:val="0"/>
          <w:numId w:val="39"/>
        </w:numPr>
        <w:shd w:val="clear" w:color="auto" w:fill="auto"/>
        <w:tabs>
          <w:tab w:val="left" w:pos="906"/>
        </w:tabs>
        <w:spacing w:before="0" w:after="0" w:line="278" w:lineRule="exact"/>
      </w:pPr>
      <w:r>
        <w:rPr>
          <w:rStyle w:val="26"/>
          <w:color w:val="000000"/>
        </w:rPr>
        <w:t>- коэффициент, учитывающий индексацию ставок в 2016 г;</w:t>
      </w:r>
    </w:p>
    <w:p w:rsidR="00551B07" w:rsidRDefault="00551B07" w:rsidP="00551B07">
      <w:pPr>
        <w:pStyle w:val="211"/>
        <w:shd w:val="clear" w:color="auto" w:fill="auto"/>
        <w:spacing w:before="0" w:after="0" w:line="317" w:lineRule="exact"/>
      </w:pPr>
      <w:r>
        <w:rPr>
          <w:rStyle w:val="26"/>
          <w:color w:val="000000"/>
        </w:rPr>
        <w:t>4,5 - коэффициент в отношении защитных полос лесов, расположенных вдоль железнодорожных путей общего пользования, федеральных автомобильных дорог общего пользования, дорог, находящихся в собственности субъектов Российской Федерации;</w:t>
      </w:r>
    </w:p>
    <w:p w:rsidR="00551B07" w:rsidRDefault="00551B07" w:rsidP="00551B07">
      <w:pPr>
        <w:pStyle w:val="211"/>
        <w:shd w:val="clear" w:color="auto" w:fill="auto"/>
        <w:spacing w:before="0" w:after="0" w:line="317" w:lineRule="exact"/>
      </w:pPr>
      <w:r>
        <w:rPr>
          <w:rStyle w:val="26"/>
          <w:color w:val="000000"/>
        </w:rPr>
        <w:t>0,9 - коэффициент, при использовании лесных участков, находящихся в федеральной собственности, не покрытых лесной растительностью, но предназначенных для её восстановления (гари, вырубки, прогалины, пустыри и иные);</w:t>
      </w:r>
    </w:p>
    <w:p w:rsidR="00551B07" w:rsidRDefault="00551B07" w:rsidP="00551B07">
      <w:pPr>
        <w:pStyle w:val="211"/>
        <w:shd w:val="clear" w:color="auto" w:fill="auto"/>
        <w:spacing w:before="0" w:after="244" w:line="322" w:lineRule="exact"/>
      </w:pPr>
      <w:r>
        <w:rPr>
          <w:rStyle w:val="26"/>
          <w:color w:val="000000"/>
        </w:rPr>
        <w:t>0,5 - коэффициент при использовании лесных участков, находящихся в федеральной собственности, занятых просеками, дорогами, болотами, каменистыми россыпями.</w:t>
      </w:r>
    </w:p>
    <w:p w:rsidR="00551B07" w:rsidRDefault="00551B07" w:rsidP="00551B07">
      <w:pPr>
        <w:pStyle w:val="211"/>
        <w:shd w:val="clear" w:color="auto" w:fill="auto"/>
        <w:spacing w:before="0" w:after="0" w:line="317" w:lineRule="exact"/>
        <w:ind w:left="2720" w:right="2780" w:firstLine="260"/>
        <w:jc w:val="left"/>
      </w:pPr>
      <w:r>
        <w:rPr>
          <w:rStyle w:val="26"/>
          <w:color w:val="000000"/>
        </w:rPr>
        <w:t>0,5га х 5491,24 х 1,24 х 4,5 = 15320,56 0,15га х 5491,24 х 1,24 х 4,5 х 0,9 = 4136,55 0,25га х 3490,34 х 1,24 х 4,5 х 0,5 = 2434,51</w:t>
      </w:r>
    </w:p>
    <w:p w:rsidR="00551B07" w:rsidRDefault="00551B07" w:rsidP="00551B07">
      <w:pPr>
        <w:pStyle w:val="211"/>
        <w:shd w:val="clear" w:color="auto" w:fill="auto"/>
        <w:spacing w:before="0" w:after="0" w:line="638" w:lineRule="exact"/>
        <w:ind w:left="20"/>
        <w:jc w:val="center"/>
      </w:pPr>
      <w:r>
        <w:rPr>
          <w:rStyle w:val="26"/>
          <w:color w:val="000000"/>
        </w:rPr>
        <w:t>Федеральный Бюджет - 21891,62 руб.</w:t>
      </w:r>
    </w:p>
    <w:p w:rsidR="00551B07" w:rsidRDefault="00551B07" w:rsidP="00551B07">
      <w:pPr>
        <w:pStyle w:val="211"/>
        <w:shd w:val="clear" w:color="auto" w:fill="auto"/>
        <w:spacing w:before="0" w:after="0" w:line="638" w:lineRule="exact"/>
        <w:ind w:left="20"/>
        <w:jc w:val="center"/>
      </w:pPr>
      <w:r>
        <w:rPr>
          <w:rStyle w:val="26"/>
          <w:color w:val="000000"/>
        </w:rPr>
        <w:t>Субъект Российской Федерации - 17,8% - 3896,71 руб.</w:t>
      </w:r>
    </w:p>
    <w:p w:rsidR="00551B07" w:rsidRDefault="00551B07" w:rsidP="00551B07">
      <w:pPr>
        <w:pStyle w:val="211"/>
        <w:shd w:val="clear" w:color="auto" w:fill="auto"/>
        <w:spacing w:before="0" w:after="0" w:line="638" w:lineRule="exact"/>
        <w:ind w:left="20"/>
        <w:jc w:val="center"/>
      </w:pPr>
      <w:r>
        <w:rPr>
          <w:rStyle w:val="26"/>
          <w:color w:val="000000"/>
        </w:rPr>
        <w:t>21891,62 + 3896,71 = 25788,33 руб.</w:t>
      </w:r>
    </w:p>
    <w:p w:rsidR="00551B07" w:rsidRDefault="00551B07" w:rsidP="00551B07">
      <w:pPr>
        <w:pStyle w:val="211"/>
        <w:shd w:val="clear" w:color="auto" w:fill="auto"/>
        <w:spacing w:before="0" w:after="0" w:line="638" w:lineRule="exact"/>
        <w:sectPr w:rsidR="00551B07">
          <w:type w:val="continuous"/>
          <w:pgSz w:w="11900" w:h="16840"/>
          <w:pgMar w:top="1320" w:right="662" w:bottom="2256" w:left="1321" w:header="0" w:footer="3" w:gutter="0"/>
          <w:cols w:space="720"/>
          <w:noEndnote/>
          <w:docGrid w:linePitch="360"/>
        </w:sectPr>
      </w:pPr>
      <w:r>
        <w:rPr>
          <w:rStyle w:val="26"/>
          <w:color w:val="000000"/>
        </w:rPr>
        <w:t>Итого: годовая сумма арендной платы за 2016 год составляет: 25788,33 руб.</w:t>
      </w:r>
    </w:p>
    <w:p w:rsidR="00551B07" w:rsidRDefault="00551B07" w:rsidP="00551B07">
      <w:pPr>
        <w:pStyle w:val="211"/>
        <w:shd w:val="clear" w:color="auto" w:fill="auto"/>
        <w:spacing w:before="0" w:after="236" w:line="269" w:lineRule="exact"/>
        <w:ind w:firstLine="540"/>
      </w:pPr>
      <w:r>
        <w:rPr>
          <w:rStyle w:val="26"/>
          <w:color w:val="000000"/>
        </w:rPr>
        <w:lastRenderedPageBreak/>
        <w:t>Арендная плата рассчитана согласно «Ставок платы за единицу объема лесных ресурсов и ставки платы за единицу площади лесного участка, находящегося в федеральной собственности», утвержденных постановлением Правительства Российской Федерации от 22 мая 2007 года № 310.</w:t>
      </w:r>
    </w:p>
    <w:p w:rsidR="00551B07" w:rsidRDefault="00551B07" w:rsidP="00551B07">
      <w:pPr>
        <w:pStyle w:val="211"/>
        <w:numPr>
          <w:ilvl w:val="0"/>
          <w:numId w:val="40"/>
        </w:numPr>
        <w:shd w:val="clear" w:color="auto" w:fill="auto"/>
        <w:tabs>
          <w:tab w:val="left" w:pos="901"/>
        </w:tabs>
        <w:spacing w:before="0" w:after="0" w:line="274" w:lineRule="exact"/>
      </w:pPr>
      <w:r>
        <w:rPr>
          <w:rStyle w:val="26"/>
          <w:color w:val="000000"/>
        </w:rPr>
        <w:t>- ставка платы за 1 га в год;</w:t>
      </w:r>
    </w:p>
    <w:p w:rsidR="00551B07" w:rsidRDefault="00551B07" w:rsidP="00551B07">
      <w:pPr>
        <w:pStyle w:val="211"/>
        <w:shd w:val="clear" w:color="auto" w:fill="auto"/>
        <w:spacing w:before="0" w:after="0" w:line="274" w:lineRule="exact"/>
      </w:pPr>
      <w:r>
        <w:rPr>
          <w:rStyle w:val="26"/>
          <w:color w:val="000000"/>
        </w:rPr>
        <w:t>3490,34 - ставка платы за 1 га в год;</w:t>
      </w:r>
    </w:p>
    <w:p w:rsidR="00551B07" w:rsidRDefault="00551B07" w:rsidP="00551B07">
      <w:pPr>
        <w:pStyle w:val="211"/>
        <w:shd w:val="clear" w:color="auto" w:fill="auto"/>
        <w:spacing w:before="0" w:after="0" w:line="274" w:lineRule="exact"/>
      </w:pPr>
      <w:r>
        <w:rPr>
          <w:rStyle w:val="26"/>
          <w:color w:val="000000"/>
        </w:rPr>
        <w:t>1,3 - коэффициент, учитывающий индексацию ставок в 2017 г;</w:t>
      </w:r>
    </w:p>
    <w:p w:rsidR="00551B07" w:rsidRDefault="00551B07" w:rsidP="00551B07">
      <w:pPr>
        <w:pStyle w:val="211"/>
        <w:shd w:val="clear" w:color="auto" w:fill="auto"/>
        <w:spacing w:before="0" w:after="0" w:line="312" w:lineRule="exact"/>
      </w:pPr>
      <w:r>
        <w:rPr>
          <w:rStyle w:val="26"/>
          <w:color w:val="000000"/>
        </w:rPr>
        <w:t>4,5 - коэффициент в отношении защитных полос лесов, расположенных вдоль железнодорожных путей общего пользования, федеральных автомобильных дорог общего пользования, дорог, находящихся в собственности субъектов Российской Федерации;</w:t>
      </w:r>
    </w:p>
    <w:p w:rsidR="00551B07" w:rsidRDefault="00551B07" w:rsidP="00551B07">
      <w:pPr>
        <w:pStyle w:val="211"/>
        <w:shd w:val="clear" w:color="auto" w:fill="auto"/>
        <w:spacing w:before="0" w:after="0" w:line="312" w:lineRule="exact"/>
      </w:pPr>
      <w:r>
        <w:rPr>
          <w:rStyle w:val="26"/>
          <w:color w:val="000000"/>
        </w:rPr>
        <w:t>0,9 - коэффициент, при использовании лесных участков, находящихся в федеральной собственности, не покрытых лесной растительностью, но предназначенных для её восстановления (гари, вырубки, прогалины, пустыри и иные);</w:t>
      </w:r>
    </w:p>
    <w:p w:rsidR="00551B07" w:rsidRDefault="00551B07" w:rsidP="00551B07">
      <w:pPr>
        <w:pStyle w:val="211"/>
        <w:shd w:val="clear" w:color="auto" w:fill="auto"/>
        <w:spacing w:before="0" w:after="240" w:line="317" w:lineRule="exact"/>
      </w:pPr>
      <w:r>
        <w:rPr>
          <w:rStyle w:val="26"/>
          <w:color w:val="000000"/>
        </w:rPr>
        <w:t>0,5 - коэффициент при использовании лесных участков, находящихся в федеральной собственности, занятых просеками, дорогами, болотами, каменистыми россыпями.</w:t>
      </w:r>
    </w:p>
    <w:p w:rsidR="00551B07" w:rsidRDefault="00551B07" w:rsidP="00551B07">
      <w:pPr>
        <w:pStyle w:val="211"/>
        <w:shd w:val="clear" w:color="auto" w:fill="auto"/>
        <w:spacing w:before="0" w:after="0" w:line="317" w:lineRule="exact"/>
        <w:ind w:left="2760" w:right="2840" w:firstLine="280"/>
        <w:jc w:val="left"/>
      </w:pPr>
      <w:r>
        <w:rPr>
          <w:rStyle w:val="26"/>
          <w:color w:val="000000"/>
        </w:rPr>
        <w:t>0,5га х 5491,24 х 1,3 х 4,5 = 16061,88 0,15га х 5491,24 х 1,3 х 4,5 х 0,9 = 4336,71 0,25га х 3490,34 х 1,3 х 4,5 х 0,5 = 2552,31</w:t>
      </w:r>
    </w:p>
    <w:p w:rsidR="00551B07" w:rsidRDefault="00551B07" w:rsidP="00551B07">
      <w:pPr>
        <w:pStyle w:val="211"/>
        <w:shd w:val="clear" w:color="auto" w:fill="auto"/>
        <w:spacing w:before="0" w:after="0" w:line="634" w:lineRule="exact"/>
        <w:ind w:left="40"/>
        <w:jc w:val="center"/>
      </w:pPr>
      <w:r>
        <w:rPr>
          <w:rStyle w:val="26"/>
          <w:color w:val="000000"/>
        </w:rPr>
        <w:t>Федеральный Бюджет - 22950,9 руб.</w:t>
      </w:r>
    </w:p>
    <w:p w:rsidR="00551B07" w:rsidRDefault="00551B07" w:rsidP="00551B07">
      <w:pPr>
        <w:pStyle w:val="211"/>
        <w:shd w:val="clear" w:color="auto" w:fill="auto"/>
        <w:spacing w:before="0" w:after="0" w:line="634" w:lineRule="exact"/>
        <w:ind w:left="40"/>
        <w:jc w:val="center"/>
      </w:pPr>
      <w:r>
        <w:rPr>
          <w:rStyle w:val="26"/>
          <w:color w:val="000000"/>
        </w:rPr>
        <w:t>Субъект Российской Федерации - 17,8% - 4085,26 руб.</w:t>
      </w:r>
    </w:p>
    <w:p w:rsidR="00551B07" w:rsidRDefault="00551B07" w:rsidP="00551B07">
      <w:pPr>
        <w:pStyle w:val="211"/>
        <w:shd w:val="clear" w:color="auto" w:fill="auto"/>
        <w:spacing w:before="0" w:after="0" w:line="634" w:lineRule="exact"/>
        <w:ind w:left="40"/>
        <w:jc w:val="center"/>
      </w:pPr>
      <w:r>
        <w:rPr>
          <w:rStyle w:val="26"/>
          <w:color w:val="000000"/>
        </w:rPr>
        <w:t>22950,9 + 4085,26 = 27036,16 руб.</w:t>
      </w:r>
    </w:p>
    <w:p w:rsidR="00551B07" w:rsidRDefault="00551B07" w:rsidP="00551B07">
      <w:pPr>
        <w:pStyle w:val="211"/>
        <w:shd w:val="clear" w:color="auto" w:fill="auto"/>
        <w:spacing w:before="0" w:after="1395" w:line="634" w:lineRule="exact"/>
      </w:pPr>
      <w:r>
        <w:rPr>
          <w:rStyle w:val="26"/>
          <w:color w:val="000000"/>
        </w:rPr>
        <w:t>Итого: годовая сумма арендной платы с 2017 года составляет: 27036,16 руб.</w:t>
      </w:r>
    </w:p>
    <w:p w:rsidR="00551B07" w:rsidRDefault="00551B07" w:rsidP="00551B07">
      <w:pPr>
        <w:pStyle w:val="211"/>
        <w:shd w:val="clear" w:color="auto" w:fill="auto"/>
        <w:tabs>
          <w:tab w:val="left" w:leader="underscore" w:pos="6814"/>
        </w:tabs>
        <w:spacing w:before="0" w:after="4" w:line="240" w:lineRule="exact"/>
        <w:ind w:firstLine="540"/>
      </w:pPr>
      <w:r>
        <w:rPr>
          <w:rStyle w:val="26"/>
          <w:color w:val="000000"/>
        </w:rPr>
        <w:t>Арендодатель</w:t>
      </w:r>
      <w:r>
        <w:rPr>
          <w:rStyle w:val="26"/>
          <w:color w:val="000000"/>
        </w:rPr>
        <w:tab/>
        <w:t>М.В. Скрынникова</w:t>
      </w:r>
    </w:p>
    <w:p w:rsidR="00551B07" w:rsidRDefault="00551B07" w:rsidP="00551B07">
      <w:pPr>
        <w:pStyle w:val="44"/>
        <w:shd w:val="clear" w:color="auto" w:fill="auto"/>
        <w:spacing w:before="0" w:line="190" w:lineRule="exact"/>
        <w:ind w:left="40"/>
        <w:jc w:val="center"/>
        <w:sectPr w:rsidR="00551B07">
          <w:headerReference w:type="default" r:id="rId27"/>
          <w:headerReference w:type="first" r:id="rId28"/>
          <w:footerReference w:type="first" r:id="rId29"/>
          <w:pgSz w:w="11900" w:h="16840"/>
          <w:pgMar w:top="1320" w:right="662" w:bottom="2256" w:left="1321" w:header="0" w:footer="3" w:gutter="0"/>
          <w:pgNumType w:start="13"/>
          <w:cols w:space="720"/>
          <w:noEndnote/>
          <w:docGrid w:linePitch="360"/>
        </w:sectPr>
      </w:pPr>
      <w:r>
        <w:rPr>
          <w:noProof/>
          <w:lang w:eastAsia="ru-RU"/>
        </w:rPr>
        <mc:AlternateContent>
          <mc:Choice Requires="wps">
            <w:drawing>
              <wp:anchor distT="0" distB="403225" distL="332105" distR="411480" simplePos="0" relativeHeight="251678720" behindDoc="1" locked="0" layoutInCell="1" allowOverlap="1">
                <wp:simplePos x="0" y="0"/>
                <wp:positionH relativeFrom="margin">
                  <wp:posOffset>312420</wp:posOffset>
                </wp:positionH>
                <wp:positionV relativeFrom="paragraph">
                  <wp:posOffset>819785</wp:posOffset>
                </wp:positionV>
                <wp:extent cx="930275" cy="152400"/>
                <wp:effectExtent l="0" t="1270" r="4445" b="0"/>
                <wp:wrapTopAndBottom/>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02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rsidP="00551B07">
                            <w:pPr>
                              <w:pStyle w:val="211"/>
                              <w:shd w:val="clear" w:color="auto" w:fill="auto"/>
                              <w:spacing w:before="0" w:after="0" w:line="240" w:lineRule="exact"/>
                              <w:jc w:val="left"/>
                            </w:pPr>
                            <w:r>
                              <w:rPr>
                                <w:rStyle w:val="2Exact"/>
                                <w:color w:val="000000"/>
                              </w:rPr>
                              <w:t>Арендатор</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7" o:spid="_x0000_s1043" type="#_x0000_t202" style="position:absolute;left:0;text-align:left;margin-left:24.6pt;margin-top:64.55pt;width:73.25pt;height:12pt;z-index:-251637760;visibility:visible;mso-wrap-style:square;mso-width-percent:0;mso-height-percent:0;mso-wrap-distance-left:26.15pt;mso-wrap-distance-top:0;mso-wrap-distance-right:32.4pt;mso-wrap-distance-bottom:31.7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R11vgIAALAFAAAOAAAAZHJzL2Uyb0RvYy54bWysVEtu2zAQ3RfoHQjuFX0ifyREDhLLKgqk&#10;HyDtAWiJsohKpErSltKiZ+kpuirQM/hIHVKW7SSboq0WxIgcPs7MezNX131Tox2VigmeYP/Cw4jy&#10;XBSMbxL88UPmzDFSmvCC1ILTBD9Qha8XL19cdW1MA1GJuqASAQhXcdcmuNK6jV1X5RVtiLoQLeVw&#10;WArZEA2/cuMWknSA3tRu4HlTtxOyaKXIqVKwmw6HeGHxy5Lm+l1ZKqpRnWCITdtV2nVtVndxReKN&#10;JG3F8kMY5C+iaAjj8OgRKiWaoK1kz6AalkuhRKkvctG4oixZTm0OkI3vPcnmviIttblAcVR7LJP6&#10;f7D52917iViR4BlGnDRA0f77/tf+5/4HmpnqdK2Kwem+BTfd34oeWLaZqvZO5J8U4mJZEb6hN1KK&#10;rqKkgOh8c9M9uzrgKAOy7t6IAp4hWy0sUF/KxpQOioEAHVh6ODJDe41y2IwuvWA2wSiHI38ShJ5l&#10;ziXxeLmVSr+iokHGSLAE4i042d0pbYIh8ehi3uIiY3Vtya/5ow1wHHbgabhqzkwQlsuvkRet5qt5&#10;6ITBdOWEXpo6N9kydKaZP5ukl+lymfrfzLt+GFesKCg3z4y68sM/4+2g8EERR2UpUbPCwJmQlNys&#10;l7VEOwK6zuxnSw4nJzf3cRi2CJDLk5R8qOZtEDnZdD5zwiycONHMmzueH91GUy+MwjR7nNId4/Tf&#10;U0IdsDoJJoOWTkE/yc2z3/PcSNwwDZOjZk2C50cnEhsFrnhhqdWE1YN9VgoT/qkUQPdItNWrkegg&#10;Vt2ve9sY/rEP1qJ4AAVLAQoDmcLYA6MS8gtGHYyQBKvPWyIpRvVrDl1g5s1oyNFYjwbhOVxNsMZo&#10;MJd6mEvbVrJNBchjn91Ap2TMqti01BDFob9gLNhkDiPMzJ3zf+t1GrSL3wAAAP//AwBQSwMEFAAG&#10;AAgAAAAhAO3UAkrdAAAACgEAAA8AAABkcnMvZG93bnJldi54bWxMjz1PwzAQhnck/oN1SCyIOg60&#10;kBCnQggWNgoLmxsfSYR9jmI3Cf31XCfY7uPRe89V28U7MeEY+0Aa1CoDgdQE21Or4eP95foeREyG&#10;rHGBUMMPRtjW52eVKW2Y6Q2nXWoFh1AsjYYupaGUMjYdehNXYUDi3VcYvUncjq20o5k53DuZZ9lG&#10;etMTX+jMgE8dNt+7g9ewWZ6Hq9cC8/nYuIk+j0olVFpfXiyPDyASLukPhpM+q0PNTvtwIBuF03Bb&#10;5EzyPC8UiBNQrO9A7LlY3yiQdSX/v1D/AgAA//8DAFBLAQItABQABgAIAAAAIQC2gziS/gAAAOEB&#10;AAATAAAAAAAAAAAAAAAAAAAAAABbQ29udGVudF9UeXBlc10ueG1sUEsBAi0AFAAGAAgAAAAhADj9&#10;If/WAAAAlAEAAAsAAAAAAAAAAAAAAAAALwEAAF9yZWxzLy5yZWxzUEsBAi0AFAAGAAgAAAAhADGh&#10;HXW+AgAAsAUAAA4AAAAAAAAAAAAAAAAALgIAAGRycy9lMm9Eb2MueG1sUEsBAi0AFAAGAAgAAAAh&#10;AO3UAkrdAAAACgEAAA8AAAAAAAAAAAAAAAAAGAUAAGRycy9kb3ducmV2LnhtbFBLBQYAAAAABAAE&#10;APMAAAAiBgAAAAA=&#10;" filled="f" stroked="f">
                <v:textbox style="mso-fit-shape-to-text:t" inset="0,0,0,0">
                  <w:txbxContent>
                    <w:p w:rsidR="00551B07" w:rsidRDefault="00551B07" w:rsidP="00551B07">
                      <w:pPr>
                        <w:pStyle w:val="211"/>
                        <w:shd w:val="clear" w:color="auto" w:fill="auto"/>
                        <w:spacing w:before="0" w:after="0" w:line="240" w:lineRule="exact"/>
                        <w:jc w:val="left"/>
                      </w:pPr>
                      <w:r>
                        <w:rPr>
                          <w:rStyle w:val="2Exact"/>
                          <w:color w:val="000000"/>
                        </w:rPr>
                        <w:t>Арендатор</w:t>
                      </w:r>
                    </w:p>
                  </w:txbxContent>
                </v:textbox>
                <w10:wrap type="topAndBottom" anchorx="margin"/>
              </v:shape>
            </w:pict>
          </mc:Fallback>
        </mc:AlternateContent>
      </w:r>
      <w:r>
        <w:rPr>
          <w:noProof/>
          <w:lang w:eastAsia="ru-RU"/>
        </w:rPr>
        <mc:AlternateContent>
          <mc:Choice Requires="wps">
            <w:drawing>
              <wp:anchor distT="0" distB="403225" distL="63500" distR="753110" simplePos="0" relativeHeight="251679744" behindDoc="1" locked="0" layoutInCell="1" allowOverlap="1">
                <wp:simplePos x="0" y="0"/>
                <wp:positionH relativeFrom="margin">
                  <wp:posOffset>4421505</wp:posOffset>
                </wp:positionH>
                <wp:positionV relativeFrom="paragraph">
                  <wp:posOffset>822960</wp:posOffset>
                </wp:positionV>
                <wp:extent cx="1082040" cy="152400"/>
                <wp:effectExtent l="2540" t="4445" r="1270" b="0"/>
                <wp:wrapTopAndBottom/>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0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rsidP="00551B07">
                            <w:pPr>
                              <w:pStyle w:val="211"/>
                              <w:shd w:val="clear" w:color="auto" w:fill="auto"/>
                              <w:spacing w:before="0" w:after="0" w:line="240" w:lineRule="exact"/>
                              <w:jc w:val="left"/>
                            </w:pPr>
                            <w:r>
                              <w:rPr>
                                <w:rStyle w:val="2Exact"/>
                                <w:color w:val="000000"/>
                              </w:rPr>
                              <w:t>И.П. Клейменов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6" o:spid="_x0000_s1044" type="#_x0000_t202" style="position:absolute;left:0;text-align:left;margin-left:348.15pt;margin-top:64.8pt;width:85.2pt;height:12pt;z-index:-251636736;visibility:visible;mso-wrap-style:square;mso-width-percent:0;mso-height-percent:0;mso-wrap-distance-left:5pt;mso-wrap-distance-top:0;mso-wrap-distance-right:59.3pt;mso-wrap-distance-bottom:31.7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SkqvQIAALEFAAAOAAAAZHJzL2Uyb0RvYy54bWysVEtu2zAQ3RfoHQjuFX0qK5IQOUgsqyiQ&#10;foC0B6AlyiIqkSpJW06DnqWn6KpAz+AjdUhZdj6boq0WxIgzfPN7MxeXu65FWyoVEzzD/pmHEeWl&#10;qBhfZ/jTx8KJMVKa8Iq0gtMM31GFL+cvX1wMfUoD0Yi2ohIBCFfp0Ge40bpPXVeVDe2IOhM95aCs&#10;heyIhl+5ditJBkDvWjfwvMgdhKx6KUqqFNzmoxLPLX5d01K/r2tFNWozDLFpe0p7rszpzi9Iupak&#10;b1h5CIP8RRQdYRycHqFyognaSPYMqmOlFErU+qwUnSvqmpXU5gDZ+N6TbG4b0lObCxRH9ccyqf8H&#10;W77bfpCIVRmOMOKkgxbtv+9/7X/uf6DIVGfoVQpGtz2Y6d212EGXbaaqvxHlZ4W4WDSEr+mVlGJo&#10;KKkgOt+8dB88HXGUAVkNb0UFbshGCwu0q2VnSgfFQIAOXbo7dobuNCqNSy8OvBBUJej8WRB6tnUu&#10;SafXvVT6NRUdMkKGJXTeopPtjdImGpJOJsYZFwVrW9v9lj+6AMPxBnzDU6MzUdhm3idesoyXceiE&#10;QbR0Qi/PnatiETpR4Z/P8lf5YpH734xfP0wbVlWUGzcTsfzwzxp3oPhIiSO1lGhZZeBMSEquV4tW&#10;oi0BYhf2szUHzcnMfRyGLQLk8iQlH6p5HSROEcXnTliEMyc592LH85PrJPLCJMyLxyndME7/PSU0&#10;ZDiZBbORTKegn+Tm2e95biTtmIbV0bIuw/HRiKSGgkte2dZqwtpRflAKE/6pFNDuqdGWsIajI1v1&#10;brWzk+HH0yCsRHUHFJYCGAZkhL0HQiPkV4wG2CEZVl82RFKM2jccxsAsnEmQk7CaBMJLeJphjdEo&#10;LvS4mDa9ZOsGkKdBu4JRKZhlsZmpMYrDgMFesMkcdphZPA//rdVp085/AwAA//8DAFBLAwQUAAYA&#10;CAAAACEAj3ivW94AAAALAQAADwAAAGRycy9kb3ducmV2LnhtbEyPwU7DMAyG70i8Q2QkLmhL24mw&#10;lqYTQnDhxuDCLWu8tqJxqiZry54ec2JH+//1+XO5W1wvJhxD50lDuk5AINXedtRo+Px4XW1BhGjI&#10;mt4TavjBALvq+qo0hfUzveO0j41gCIXCaGhjHAopQ92iM2HtByTOjn50JvI4NtKOZma462WWJEo6&#10;0xFfaM2Azy3W3/uT06CWl+HuLcdsPtf9RF/nNI2Yan17szw9goi4xP8y/OmzOlTsdPAnskH0zMjV&#10;hqscZLkCwY2tUg8gDry53yiQVSkvf6h+AQAA//8DAFBLAQItABQABgAIAAAAIQC2gziS/gAAAOEB&#10;AAATAAAAAAAAAAAAAAAAAAAAAABbQ29udGVudF9UeXBlc10ueG1sUEsBAi0AFAAGAAgAAAAhADj9&#10;If/WAAAAlAEAAAsAAAAAAAAAAAAAAAAALwEAAF9yZWxzLy5yZWxzUEsBAi0AFAAGAAgAAAAhAN59&#10;KSq9AgAAsQUAAA4AAAAAAAAAAAAAAAAALgIAAGRycy9lMm9Eb2MueG1sUEsBAi0AFAAGAAgAAAAh&#10;AI94r1veAAAACwEAAA8AAAAAAAAAAAAAAAAAFwUAAGRycy9kb3ducmV2LnhtbFBLBQYAAAAABAAE&#10;APMAAAAiBgAAAAA=&#10;" filled="f" stroked="f">
                <v:textbox style="mso-fit-shape-to-text:t" inset="0,0,0,0">
                  <w:txbxContent>
                    <w:p w:rsidR="00551B07" w:rsidRDefault="00551B07" w:rsidP="00551B07">
                      <w:pPr>
                        <w:pStyle w:val="211"/>
                        <w:shd w:val="clear" w:color="auto" w:fill="auto"/>
                        <w:spacing w:before="0" w:after="0" w:line="240" w:lineRule="exact"/>
                        <w:jc w:val="left"/>
                      </w:pPr>
                      <w:r>
                        <w:rPr>
                          <w:rStyle w:val="2Exact"/>
                          <w:color w:val="000000"/>
                        </w:rPr>
                        <w:t>И.П. Клейменов</w:t>
                      </w:r>
                    </w:p>
                  </w:txbxContent>
                </v:textbox>
                <w10:wrap type="topAndBottom" anchorx="margin"/>
              </v:shape>
            </w:pict>
          </mc:Fallback>
        </mc:AlternateContent>
      </w:r>
      <w:r>
        <w:rPr>
          <w:noProof/>
          <w:lang w:eastAsia="ru-RU"/>
        </w:rPr>
        <mc:AlternateContent>
          <mc:Choice Requires="wps">
            <w:drawing>
              <wp:anchor distT="0" distB="254000" distL="63500" distR="2502535" simplePos="0" relativeHeight="251680768" behindDoc="1" locked="0" layoutInCell="1" allowOverlap="1">
                <wp:simplePos x="0" y="0"/>
                <wp:positionH relativeFrom="margin">
                  <wp:posOffset>1416050</wp:posOffset>
                </wp:positionH>
                <wp:positionV relativeFrom="paragraph">
                  <wp:posOffset>997585</wp:posOffset>
                </wp:positionV>
                <wp:extent cx="2338070" cy="120650"/>
                <wp:effectExtent l="0" t="0" r="0" b="0"/>
                <wp:wrapTopAndBottom/>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807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rsidP="00551B07">
                            <w:pPr>
                              <w:pStyle w:val="44"/>
                              <w:shd w:val="clear" w:color="auto" w:fill="auto"/>
                              <w:spacing w:before="0" w:line="190" w:lineRule="exact"/>
                              <w:jc w:val="left"/>
                            </w:pPr>
                            <w:r>
                              <w:rPr>
                                <w:rStyle w:val="4Exact"/>
                                <w:b/>
                                <w:bCs/>
                                <w:color w:val="000000"/>
                              </w:rPr>
                              <w:t>(фамилия, имя, отчество, подпись, печать)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5" o:spid="_x0000_s1045" type="#_x0000_t202" style="position:absolute;left:0;text-align:left;margin-left:111.5pt;margin-top:78.55pt;width:184.1pt;height:9.5pt;z-index:-251635712;visibility:visible;mso-wrap-style:square;mso-width-percent:0;mso-height-percent:0;mso-wrap-distance-left:5pt;mso-wrap-distance-top:0;mso-wrap-distance-right:197.0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9fxvwIAALEFAAAOAAAAZHJzL2Uyb0RvYy54bWysVEtu2zAQ3RfoHQjuFX0i25IQOUgsqyiQ&#10;foC0B6AlyiIqkSpJW06LnqWn6KpAz+AjdUhZtpNsirZaECPO8M3vzVxd79oGbalUTPAU+xceRpQX&#10;omR8neKPH3InwkhpwkvSCE5T/EAVvp6/fHHVdwkNRC2akkoEIFwlfZfiWusucV1V1LQl6kJ0lIOy&#10;ErIlGn7l2i0l6QG9bdzA86ZuL2TZSVFQpeA2G5R4bvGrihb6XVUpqlGTYohN21Pac2VOd35FkrUk&#10;Xc2KQxjkL6JoCePg9AiVEU3QRrJnUC0rpFCi0heFaF1RVaygNgfIxveeZHNfk47aXKA4qjuWSf0/&#10;2OLt9r1ErEzxBCNOWmjR/vv+1/7n/geamOr0nUrA6L4DM727FTvoss1UdXei+KQQF4ua8DW9kVL0&#10;NSUlROebl+7Z0wFHGZBV/0aU4IZstLBAu0q2pnRQDATo0KWHY2foTqMCLoPLy8ibgaoAnR9404lt&#10;nUuS8XUnlX5FRYuMkGIJnbfoZHuntImGJKOJccZFzprGdr/hjy7AcLgB3/DU6EwUtplfYy9eRsso&#10;dMJgunRCL8ucm3wROtPcn02yy2yxyPxvxq8fJjUrS8qNm5FYfvhnjTtQfKDEkVpKNKw0cCYkJder&#10;RSPRlgCxc/vZmoPmZOY+DsMWAXJ5kpIfhN5tEDv5NJo5YR5OnHjmRY7nx7fx1AvjMMsfp3THOP33&#10;lFCf4ngSTAYynYJ+kptnv+e5kaRlGlZHw9oUR0cjkhgKLnlpW6sJawb5rBQm/FMpoN1joy1hDUcH&#10;turdamcnw4/HQViJ8gEoLAUwDMgIew+EWsgvGPWwQ1KsPm+IpBg1rzmMgVk4oyBHYTUKhBfwNMUa&#10;o0Fc6GExbTrJ1jUgj4N2A6OSM8tiM1NDFIcBg71gkznsMLN4zv+t1WnTzn8DAAD//wMAUEsDBBQA&#10;BgAIAAAAIQCAUOx53gAAAAsBAAAPAAAAZHJzL2Rvd25yZXYueG1sTI/BTsMwEETvSPyDtUhcEHVs&#10;1JSGOBVCcOFG4cLNjZckIl5HsZuEfj3LiR53ZjT7ptwtvhcTjrELZECtMhBIdXAdNQY+3l9u70HE&#10;ZMnZPhAa+MEIu+ryorSFCzO94bRPjeASioU10KY0FFLGukVv4yoMSOx9hdHbxOfYSDfamct9L3WW&#10;5dLbjvhDawd8arH+3h+9gXx5Hm5et6jnU91P9HlSKqEy5vpqeXwAkXBJ/2H4w2d0qJjpEI7kougN&#10;aH3HWxIb640CwYn1VmkQB1Y2uQJZlfJ8Q/ULAAD//wMAUEsBAi0AFAAGAAgAAAAhALaDOJL+AAAA&#10;4QEAABMAAAAAAAAAAAAAAAAAAAAAAFtDb250ZW50X1R5cGVzXS54bWxQSwECLQAUAAYACAAAACEA&#10;OP0h/9YAAACUAQAACwAAAAAAAAAAAAAAAAAvAQAAX3JlbHMvLnJlbHNQSwECLQAUAAYACAAAACEA&#10;U9PX8b8CAACxBQAADgAAAAAAAAAAAAAAAAAuAgAAZHJzL2Uyb0RvYy54bWxQSwECLQAUAAYACAAA&#10;ACEAgFDsed4AAAALAQAADwAAAAAAAAAAAAAAAAAZBQAAZHJzL2Rvd25yZXYueG1sUEsFBgAAAAAE&#10;AAQA8wAAACQGAAAAAA==&#10;" filled="f" stroked="f">
                <v:textbox style="mso-fit-shape-to-text:t" inset="0,0,0,0">
                  <w:txbxContent>
                    <w:p w:rsidR="00551B07" w:rsidRDefault="00551B07" w:rsidP="00551B07">
                      <w:pPr>
                        <w:pStyle w:val="44"/>
                        <w:shd w:val="clear" w:color="auto" w:fill="auto"/>
                        <w:spacing w:before="0" w:line="190" w:lineRule="exact"/>
                        <w:jc w:val="left"/>
                      </w:pPr>
                      <w:r>
                        <w:rPr>
                          <w:rStyle w:val="4Exact"/>
                          <w:b/>
                          <w:bCs/>
                          <w:color w:val="000000"/>
                        </w:rPr>
                        <w:t>(фамилия, имя, отчество, подпись, печать)</w:t>
                      </w:r>
                    </w:p>
                  </w:txbxContent>
                </v:textbox>
                <w10:wrap type="topAndBottom" anchorx="margin"/>
              </v:shape>
            </w:pict>
          </mc:Fallback>
        </mc:AlternateContent>
      </w:r>
      <w:r>
        <w:rPr>
          <w:rStyle w:val="43"/>
          <w:b/>
          <w:bCs/>
          <w:color w:val="000000"/>
        </w:rPr>
        <w:t>(фамилия, имя, отчество, подпись, печать)</w:t>
      </w:r>
    </w:p>
    <w:p w:rsidR="00551B07" w:rsidRDefault="00551B07" w:rsidP="00551B07">
      <w:pPr>
        <w:pStyle w:val="211"/>
        <w:shd w:val="clear" w:color="auto" w:fill="auto"/>
        <w:spacing w:before="0" w:after="0" w:line="240" w:lineRule="exact"/>
        <w:ind w:right="260"/>
        <w:jc w:val="center"/>
      </w:pPr>
      <w:r>
        <w:rPr>
          <w:rStyle w:val="26"/>
          <w:color w:val="000000"/>
        </w:rPr>
        <w:lastRenderedPageBreak/>
        <w:t>ПОРЯДОК</w:t>
      </w:r>
    </w:p>
    <w:p w:rsidR="00551B07" w:rsidRDefault="00551B07" w:rsidP="00551B07">
      <w:pPr>
        <w:pStyle w:val="211"/>
        <w:shd w:val="clear" w:color="auto" w:fill="auto"/>
        <w:spacing w:before="0" w:after="0" w:line="240" w:lineRule="exact"/>
        <w:ind w:right="260"/>
        <w:jc w:val="center"/>
      </w:pPr>
      <w:r>
        <w:rPr>
          <w:rStyle w:val="26"/>
          <w:color w:val="000000"/>
        </w:rPr>
        <w:t>ВНЕСЕНИЯ АРЕНДНОЙ ПЛАТЫ</w:t>
      </w:r>
    </w:p>
    <w:tbl>
      <w:tblPr>
        <w:tblW w:w="0" w:type="auto"/>
        <w:jc w:val="center"/>
        <w:tblLayout w:type="fixed"/>
        <w:tblCellMar>
          <w:left w:w="0" w:type="dxa"/>
          <w:right w:w="0" w:type="dxa"/>
        </w:tblCellMar>
        <w:tblLook w:val="0000" w:firstRow="0" w:lastRow="0" w:firstColumn="0" w:lastColumn="0" w:noHBand="0" w:noVBand="0"/>
      </w:tblPr>
      <w:tblGrid>
        <w:gridCol w:w="912"/>
        <w:gridCol w:w="1526"/>
        <w:gridCol w:w="1714"/>
        <w:gridCol w:w="1190"/>
        <w:gridCol w:w="1507"/>
        <w:gridCol w:w="1867"/>
        <w:gridCol w:w="1258"/>
      </w:tblGrid>
      <w:tr w:rsidR="00551B07" w:rsidTr="00D05DCA">
        <w:trPr>
          <w:trHeight w:hRule="exact" w:val="533"/>
          <w:jc w:val="center"/>
        </w:trPr>
        <w:tc>
          <w:tcPr>
            <w:tcW w:w="912"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974" w:wrap="notBeside" w:vAnchor="text" w:hAnchor="text" w:xAlign="center" w:y="1"/>
              <w:shd w:val="clear" w:color="auto" w:fill="auto"/>
              <w:spacing w:before="0" w:after="60" w:line="240" w:lineRule="exact"/>
              <w:jc w:val="center"/>
            </w:pPr>
            <w:r>
              <w:rPr>
                <w:color w:val="000000"/>
              </w:rPr>
              <w:t>№</w:t>
            </w:r>
          </w:p>
          <w:p w:rsidR="00551B07" w:rsidRDefault="00551B07" w:rsidP="00D05DCA">
            <w:pPr>
              <w:pStyle w:val="211"/>
              <w:framePr w:w="9974" w:wrap="notBeside" w:vAnchor="text" w:hAnchor="text" w:xAlign="center" w:y="1"/>
              <w:shd w:val="clear" w:color="auto" w:fill="auto"/>
              <w:spacing w:before="60" w:after="0" w:line="240" w:lineRule="exact"/>
              <w:ind w:right="400"/>
              <w:jc w:val="right"/>
            </w:pPr>
            <w:proofErr w:type="gramStart"/>
            <w:r>
              <w:rPr>
                <w:color w:val="000000"/>
              </w:rPr>
              <w:t>п</w:t>
            </w:r>
            <w:proofErr w:type="gramEnd"/>
            <w:r>
              <w:rPr>
                <w:color w:val="000000"/>
              </w:rPr>
              <w:t>/п</w:t>
            </w:r>
          </w:p>
        </w:tc>
        <w:tc>
          <w:tcPr>
            <w:tcW w:w="4430" w:type="dxa"/>
            <w:gridSpan w:val="3"/>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54" w:lineRule="exact"/>
              <w:jc w:val="center"/>
            </w:pPr>
            <w:r>
              <w:rPr>
                <w:color w:val="000000"/>
              </w:rPr>
              <w:t>Арендная плата в части минимального размера</w:t>
            </w:r>
          </w:p>
        </w:tc>
        <w:tc>
          <w:tcPr>
            <w:tcW w:w="4632" w:type="dxa"/>
            <w:gridSpan w:val="3"/>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54" w:lineRule="exact"/>
              <w:jc w:val="center"/>
            </w:pPr>
            <w:r>
              <w:rPr>
                <w:color w:val="000000"/>
              </w:rPr>
              <w:t>Арендная плата в части превышения минимального размера</w:t>
            </w:r>
          </w:p>
        </w:tc>
      </w:tr>
      <w:tr w:rsidR="00551B07" w:rsidTr="00D05DCA">
        <w:trPr>
          <w:trHeight w:hRule="exact" w:val="1522"/>
          <w:jc w:val="center"/>
        </w:trPr>
        <w:tc>
          <w:tcPr>
            <w:tcW w:w="912" w:type="dxa"/>
            <w:vMerge/>
            <w:tcBorders>
              <w:top w:val="nil"/>
              <w:left w:val="single" w:sz="4" w:space="0" w:color="auto"/>
              <w:bottom w:val="nil"/>
              <w:right w:val="nil"/>
            </w:tcBorders>
            <w:shd w:val="clear" w:color="auto" w:fill="FFFFFF"/>
            <w:vAlign w:val="center"/>
          </w:tcPr>
          <w:p w:rsidR="00551B07" w:rsidRDefault="00551B07" w:rsidP="00D05DCA">
            <w:pPr>
              <w:pStyle w:val="211"/>
              <w:framePr w:w="9974" w:wrap="notBeside" w:vAnchor="text" w:hAnchor="text" w:xAlign="center" w:y="1"/>
              <w:shd w:val="clear" w:color="auto" w:fill="auto"/>
              <w:spacing w:before="0" w:after="0" w:line="254" w:lineRule="exact"/>
              <w:jc w:val="center"/>
            </w:pPr>
          </w:p>
        </w:tc>
        <w:tc>
          <w:tcPr>
            <w:tcW w:w="1526"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974" w:wrap="notBeside" w:vAnchor="text" w:hAnchor="text" w:xAlign="center" w:y="1"/>
              <w:shd w:val="clear" w:color="auto" w:fill="auto"/>
              <w:spacing w:before="0" w:after="0" w:line="250" w:lineRule="exact"/>
              <w:jc w:val="center"/>
            </w:pPr>
            <w:r>
              <w:rPr>
                <w:color w:val="000000"/>
              </w:rPr>
              <w:t>Срок</w:t>
            </w:r>
          </w:p>
          <w:p w:rsidR="00551B07" w:rsidRDefault="00551B07" w:rsidP="00D05DCA">
            <w:pPr>
              <w:pStyle w:val="211"/>
              <w:framePr w:w="9974" w:wrap="notBeside" w:vAnchor="text" w:hAnchor="text" w:xAlign="center" w:y="1"/>
              <w:shd w:val="clear" w:color="auto" w:fill="auto"/>
              <w:spacing w:before="0" w:after="0" w:line="250" w:lineRule="exact"/>
              <w:jc w:val="center"/>
            </w:pPr>
            <w:r>
              <w:rPr>
                <w:color w:val="000000"/>
              </w:rPr>
              <w:t>внесения</w:t>
            </w:r>
          </w:p>
          <w:p w:rsidR="00551B07" w:rsidRDefault="00551B07" w:rsidP="00D05DCA">
            <w:pPr>
              <w:pStyle w:val="211"/>
              <w:framePr w:w="9974" w:wrap="notBeside" w:vAnchor="text" w:hAnchor="text" w:xAlign="center" w:y="1"/>
              <w:shd w:val="clear" w:color="auto" w:fill="auto"/>
              <w:spacing w:before="0" w:after="0" w:line="250" w:lineRule="exact"/>
              <w:jc w:val="center"/>
            </w:pPr>
            <w:r>
              <w:rPr>
                <w:color w:val="000000"/>
              </w:rPr>
              <w:t>платы</w:t>
            </w:r>
          </w:p>
        </w:tc>
        <w:tc>
          <w:tcPr>
            <w:tcW w:w="1714"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974" w:wrap="notBeside" w:vAnchor="text" w:hAnchor="text" w:xAlign="center" w:y="1"/>
              <w:shd w:val="clear" w:color="auto" w:fill="auto"/>
              <w:spacing w:before="0" w:after="60" w:line="240" w:lineRule="exact"/>
              <w:jc w:val="left"/>
            </w:pPr>
            <w:r>
              <w:rPr>
                <w:color w:val="000000"/>
              </w:rPr>
              <w:t>Оплачиваемый</w:t>
            </w:r>
          </w:p>
          <w:p w:rsidR="00551B07" w:rsidRDefault="00551B07" w:rsidP="00D05DCA">
            <w:pPr>
              <w:pStyle w:val="211"/>
              <w:framePr w:w="9974" w:wrap="notBeside" w:vAnchor="text" w:hAnchor="text" w:xAlign="center" w:y="1"/>
              <w:shd w:val="clear" w:color="auto" w:fill="auto"/>
              <w:spacing w:before="60" w:after="0" w:line="240" w:lineRule="exact"/>
              <w:jc w:val="center"/>
            </w:pPr>
            <w:r>
              <w:rPr>
                <w:color w:val="000000"/>
              </w:rPr>
              <w:t>период</w:t>
            </w:r>
          </w:p>
        </w:tc>
        <w:tc>
          <w:tcPr>
            <w:tcW w:w="1190"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54" w:lineRule="exact"/>
              <w:ind w:firstLine="280"/>
            </w:pPr>
            <w:r>
              <w:rPr>
                <w:color w:val="000000"/>
              </w:rPr>
              <w:t>Доля арендной платы от годового размера</w:t>
            </w:r>
            <w:proofErr w:type="gramStart"/>
            <w:r>
              <w:rPr>
                <w:color w:val="000000"/>
              </w:rPr>
              <w:t xml:space="preserve"> (%)</w:t>
            </w:r>
            <w:proofErr w:type="gramEnd"/>
          </w:p>
        </w:tc>
        <w:tc>
          <w:tcPr>
            <w:tcW w:w="1507"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974" w:wrap="notBeside" w:vAnchor="text" w:hAnchor="text" w:xAlign="center" w:y="1"/>
              <w:shd w:val="clear" w:color="auto" w:fill="auto"/>
              <w:spacing w:before="0" w:after="0" w:line="250" w:lineRule="exact"/>
              <w:jc w:val="center"/>
            </w:pPr>
            <w:r>
              <w:rPr>
                <w:color w:val="000000"/>
              </w:rPr>
              <w:t>Срок</w:t>
            </w:r>
          </w:p>
          <w:p w:rsidR="00551B07" w:rsidRDefault="00551B07" w:rsidP="00D05DCA">
            <w:pPr>
              <w:pStyle w:val="211"/>
              <w:framePr w:w="9974" w:wrap="notBeside" w:vAnchor="text" w:hAnchor="text" w:xAlign="center" w:y="1"/>
              <w:shd w:val="clear" w:color="auto" w:fill="auto"/>
              <w:spacing w:before="0" w:after="0" w:line="250" w:lineRule="exact"/>
              <w:jc w:val="center"/>
            </w:pPr>
            <w:r>
              <w:rPr>
                <w:color w:val="000000"/>
              </w:rPr>
              <w:t>внесения</w:t>
            </w:r>
          </w:p>
          <w:p w:rsidR="00551B07" w:rsidRDefault="00551B07" w:rsidP="00D05DCA">
            <w:pPr>
              <w:pStyle w:val="211"/>
              <w:framePr w:w="9974" w:wrap="notBeside" w:vAnchor="text" w:hAnchor="text" w:xAlign="center" w:y="1"/>
              <w:shd w:val="clear" w:color="auto" w:fill="auto"/>
              <w:spacing w:before="0" w:after="0" w:line="250" w:lineRule="exact"/>
              <w:jc w:val="center"/>
            </w:pPr>
            <w:r>
              <w:rPr>
                <w:color w:val="000000"/>
              </w:rPr>
              <w:t>платы</w:t>
            </w:r>
          </w:p>
        </w:tc>
        <w:tc>
          <w:tcPr>
            <w:tcW w:w="1867"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974" w:wrap="notBeside" w:vAnchor="text" w:hAnchor="text" w:xAlign="center" w:y="1"/>
              <w:shd w:val="clear" w:color="auto" w:fill="auto"/>
              <w:spacing w:before="0" w:line="240" w:lineRule="exact"/>
              <w:ind w:left="240"/>
              <w:jc w:val="left"/>
            </w:pPr>
            <w:r>
              <w:rPr>
                <w:color w:val="000000"/>
              </w:rPr>
              <w:t>Оплачиваемый</w:t>
            </w:r>
          </w:p>
          <w:p w:rsidR="00551B07" w:rsidRDefault="00551B07" w:rsidP="00D05DCA">
            <w:pPr>
              <w:pStyle w:val="211"/>
              <w:framePr w:w="9974" w:wrap="notBeside" w:vAnchor="text" w:hAnchor="text" w:xAlign="center" w:y="1"/>
              <w:shd w:val="clear" w:color="auto" w:fill="auto"/>
              <w:spacing w:before="120" w:after="0" w:line="240" w:lineRule="exact"/>
              <w:jc w:val="center"/>
            </w:pPr>
            <w:r>
              <w:rPr>
                <w:color w:val="000000"/>
              </w:rPr>
              <w:t>период</w:t>
            </w:r>
          </w:p>
        </w:tc>
        <w:tc>
          <w:tcPr>
            <w:tcW w:w="1258" w:type="dxa"/>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54" w:lineRule="exact"/>
              <w:ind w:firstLine="260"/>
            </w:pPr>
            <w:r>
              <w:rPr>
                <w:color w:val="000000"/>
              </w:rPr>
              <w:t>Доля арендной платы от годового размера</w:t>
            </w:r>
            <w:proofErr w:type="gramStart"/>
            <w:r>
              <w:rPr>
                <w:color w:val="000000"/>
              </w:rPr>
              <w:t xml:space="preserve"> (%)</w:t>
            </w:r>
            <w:proofErr w:type="gramEnd"/>
          </w:p>
        </w:tc>
      </w:tr>
      <w:tr w:rsidR="00551B07" w:rsidTr="00D05DCA">
        <w:trPr>
          <w:trHeight w:hRule="exact" w:val="283"/>
          <w:jc w:val="center"/>
        </w:trPr>
        <w:tc>
          <w:tcPr>
            <w:tcW w:w="912"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1</w:t>
            </w:r>
          </w:p>
        </w:tc>
        <w:tc>
          <w:tcPr>
            <w:tcW w:w="152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января</w:t>
            </w:r>
          </w:p>
        </w:tc>
        <w:tc>
          <w:tcPr>
            <w:tcW w:w="171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Январь</w:t>
            </w:r>
          </w:p>
        </w:tc>
        <w:tc>
          <w:tcPr>
            <w:tcW w:w="1190"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c>
          <w:tcPr>
            <w:tcW w:w="150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января</w:t>
            </w:r>
          </w:p>
        </w:tc>
        <w:tc>
          <w:tcPr>
            <w:tcW w:w="186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Январь</w:t>
            </w:r>
          </w:p>
        </w:tc>
        <w:tc>
          <w:tcPr>
            <w:tcW w:w="1258" w:type="dxa"/>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r>
      <w:tr w:rsidR="00551B07" w:rsidTr="00D05DCA">
        <w:trPr>
          <w:trHeight w:hRule="exact" w:val="288"/>
          <w:jc w:val="center"/>
        </w:trPr>
        <w:tc>
          <w:tcPr>
            <w:tcW w:w="912"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2</w:t>
            </w:r>
          </w:p>
        </w:tc>
        <w:tc>
          <w:tcPr>
            <w:tcW w:w="152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февраля</w:t>
            </w:r>
          </w:p>
        </w:tc>
        <w:tc>
          <w:tcPr>
            <w:tcW w:w="171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Февраль</w:t>
            </w:r>
          </w:p>
        </w:tc>
        <w:tc>
          <w:tcPr>
            <w:tcW w:w="1190"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c>
          <w:tcPr>
            <w:tcW w:w="150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февраля</w:t>
            </w:r>
          </w:p>
        </w:tc>
        <w:tc>
          <w:tcPr>
            <w:tcW w:w="186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Февраль</w:t>
            </w:r>
          </w:p>
        </w:tc>
        <w:tc>
          <w:tcPr>
            <w:tcW w:w="1258" w:type="dxa"/>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r>
      <w:tr w:rsidR="00551B07" w:rsidTr="00D05DCA">
        <w:trPr>
          <w:trHeight w:hRule="exact" w:val="283"/>
          <w:jc w:val="center"/>
        </w:trPr>
        <w:tc>
          <w:tcPr>
            <w:tcW w:w="912"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3</w:t>
            </w:r>
          </w:p>
        </w:tc>
        <w:tc>
          <w:tcPr>
            <w:tcW w:w="152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марта</w:t>
            </w:r>
          </w:p>
        </w:tc>
        <w:tc>
          <w:tcPr>
            <w:tcW w:w="171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Март</w:t>
            </w:r>
          </w:p>
        </w:tc>
        <w:tc>
          <w:tcPr>
            <w:tcW w:w="1190"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c>
          <w:tcPr>
            <w:tcW w:w="150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марта</w:t>
            </w:r>
          </w:p>
        </w:tc>
        <w:tc>
          <w:tcPr>
            <w:tcW w:w="186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Март</w:t>
            </w:r>
          </w:p>
        </w:tc>
        <w:tc>
          <w:tcPr>
            <w:tcW w:w="1258" w:type="dxa"/>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r>
      <w:tr w:rsidR="00551B07" w:rsidTr="00D05DCA">
        <w:trPr>
          <w:trHeight w:hRule="exact" w:val="288"/>
          <w:jc w:val="center"/>
        </w:trPr>
        <w:tc>
          <w:tcPr>
            <w:tcW w:w="912"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4</w:t>
            </w:r>
          </w:p>
        </w:tc>
        <w:tc>
          <w:tcPr>
            <w:tcW w:w="152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апреля</w:t>
            </w:r>
          </w:p>
        </w:tc>
        <w:tc>
          <w:tcPr>
            <w:tcW w:w="171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Апрель</w:t>
            </w:r>
          </w:p>
        </w:tc>
        <w:tc>
          <w:tcPr>
            <w:tcW w:w="1190"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c>
          <w:tcPr>
            <w:tcW w:w="150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апреля</w:t>
            </w:r>
          </w:p>
        </w:tc>
        <w:tc>
          <w:tcPr>
            <w:tcW w:w="186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Апрель</w:t>
            </w:r>
          </w:p>
        </w:tc>
        <w:tc>
          <w:tcPr>
            <w:tcW w:w="1258" w:type="dxa"/>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r>
      <w:tr w:rsidR="00551B07" w:rsidTr="00D05DCA">
        <w:trPr>
          <w:trHeight w:hRule="exact" w:val="283"/>
          <w:jc w:val="center"/>
        </w:trPr>
        <w:tc>
          <w:tcPr>
            <w:tcW w:w="912"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5</w:t>
            </w:r>
          </w:p>
        </w:tc>
        <w:tc>
          <w:tcPr>
            <w:tcW w:w="152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мая</w:t>
            </w:r>
          </w:p>
        </w:tc>
        <w:tc>
          <w:tcPr>
            <w:tcW w:w="171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Май</w:t>
            </w:r>
          </w:p>
        </w:tc>
        <w:tc>
          <w:tcPr>
            <w:tcW w:w="1190"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c>
          <w:tcPr>
            <w:tcW w:w="150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мая</w:t>
            </w:r>
          </w:p>
        </w:tc>
        <w:tc>
          <w:tcPr>
            <w:tcW w:w="186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Май</w:t>
            </w:r>
          </w:p>
        </w:tc>
        <w:tc>
          <w:tcPr>
            <w:tcW w:w="1258" w:type="dxa"/>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r>
      <w:tr w:rsidR="00551B07" w:rsidTr="00D05DCA">
        <w:trPr>
          <w:trHeight w:hRule="exact" w:val="283"/>
          <w:jc w:val="center"/>
        </w:trPr>
        <w:tc>
          <w:tcPr>
            <w:tcW w:w="912"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6</w:t>
            </w:r>
          </w:p>
        </w:tc>
        <w:tc>
          <w:tcPr>
            <w:tcW w:w="152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июня</w:t>
            </w:r>
          </w:p>
        </w:tc>
        <w:tc>
          <w:tcPr>
            <w:tcW w:w="171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Июнь</w:t>
            </w:r>
          </w:p>
        </w:tc>
        <w:tc>
          <w:tcPr>
            <w:tcW w:w="1190"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c>
          <w:tcPr>
            <w:tcW w:w="150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июня</w:t>
            </w:r>
          </w:p>
        </w:tc>
        <w:tc>
          <w:tcPr>
            <w:tcW w:w="186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Июнь</w:t>
            </w:r>
          </w:p>
        </w:tc>
        <w:tc>
          <w:tcPr>
            <w:tcW w:w="1258" w:type="dxa"/>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r>
      <w:tr w:rsidR="00551B07" w:rsidTr="00D05DCA">
        <w:trPr>
          <w:trHeight w:hRule="exact" w:val="288"/>
          <w:jc w:val="center"/>
        </w:trPr>
        <w:tc>
          <w:tcPr>
            <w:tcW w:w="912"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7</w:t>
            </w:r>
          </w:p>
        </w:tc>
        <w:tc>
          <w:tcPr>
            <w:tcW w:w="152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июля</w:t>
            </w:r>
          </w:p>
        </w:tc>
        <w:tc>
          <w:tcPr>
            <w:tcW w:w="171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Июль</w:t>
            </w:r>
          </w:p>
        </w:tc>
        <w:tc>
          <w:tcPr>
            <w:tcW w:w="1190"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c>
          <w:tcPr>
            <w:tcW w:w="150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июля</w:t>
            </w:r>
          </w:p>
        </w:tc>
        <w:tc>
          <w:tcPr>
            <w:tcW w:w="186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Июль</w:t>
            </w:r>
          </w:p>
        </w:tc>
        <w:tc>
          <w:tcPr>
            <w:tcW w:w="1258" w:type="dxa"/>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r>
      <w:tr w:rsidR="00551B07" w:rsidTr="00D05DCA">
        <w:trPr>
          <w:trHeight w:hRule="exact" w:val="283"/>
          <w:jc w:val="center"/>
        </w:trPr>
        <w:tc>
          <w:tcPr>
            <w:tcW w:w="912"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w:t>
            </w:r>
          </w:p>
        </w:tc>
        <w:tc>
          <w:tcPr>
            <w:tcW w:w="152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августа</w:t>
            </w:r>
          </w:p>
        </w:tc>
        <w:tc>
          <w:tcPr>
            <w:tcW w:w="171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Август</w:t>
            </w:r>
          </w:p>
        </w:tc>
        <w:tc>
          <w:tcPr>
            <w:tcW w:w="1190"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c>
          <w:tcPr>
            <w:tcW w:w="150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августа</w:t>
            </w:r>
          </w:p>
        </w:tc>
        <w:tc>
          <w:tcPr>
            <w:tcW w:w="186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Август</w:t>
            </w:r>
          </w:p>
        </w:tc>
        <w:tc>
          <w:tcPr>
            <w:tcW w:w="1258" w:type="dxa"/>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r>
      <w:tr w:rsidR="00551B07" w:rsidTr="00D05DCA">
        <w:trPr>
          <w:trHeight w:hRule="exact" w:val="283"/>
          <w:jc w:val="center"/>
        </w:trPr>
        <w:tc>
          <w:tcPr>
            <w:tcW w:w="912"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9</w:t>
            </w:r>
          </w:p>
        </w:tc>
        <w:tc>
          <w:tcPr>
            <w:tcW w:w="152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сентября</w:t>
            </w:r>
          </w:p>
        </w:tc>
        <w:tc>
          <w:tcPr>
            <w:tcW w:w="171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Сентябрь</w:t>
            </w:r>
          </w:p>
        </w:tc>
        <w:tc>
          <w:tcPr>
            <w:tcW w:w="1190"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c>
          <w:tcPr>
            <w:tcW w:w="150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сентября</w:t>
            </w:r>
          </w:p>
        </w:tc>
        <w:tc>
          <w:tcPr>
            <w:tcW w:w="186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Сентябрь</w:t>
            </w:r>
          </w:p>
        </w:tc>
        <w:tc>
          <w:tcPr>
            <w:tcW w:w="1258" w:type="dxa"/>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r>
      <w:tr w:rsidR="00551B07" w:rsidTr="00D05DCA">
        <w:trPr>
          <w:trHeight w:hRule="exact" w:val="288"/>
          <w:jc w:val="center"/>
        </w:trPr>
        <w:tc>
          <w:tcPr>
            <w:tcW w:w="912"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10</w:t>
            </w:r>
          </w:p>
        </w:tc>
        <w:tc>
          <w:tcPr>
            <w:tcW w:w="152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октября</w:t>
            </w:r>
          </w:p>
        </w:tc>
        <w:tc>
          <w:tcPr>
            <w:tcW w:w="171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Октябрь</w:t>
            </w:r>
          </w:p>
        </w:tc>
        <w:tc>
          <w:tcPr>
            <w:tcW w:w="1190"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c>
          <w:tcPr>
            <w:tcW w:w="150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октября</w:t>
            </w:r>
          </w:p>
        </w:tc>
        <w:tc>
          <w:tcPr>
            <w:tcW w:w="186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Октябрь</w:t>
            </w:r>
          </w:p>
        </w:tc>
        <w:tc>
          <w:tcPr>
            <w:tcW w:w="1258" w:type="dxa"/>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r>
      <w:tr w:rsidR="00551B07" w:rsidTr="00D05DCA">
        <w:trPr>
          <w:trHeight w:hRule="exact" w:val="288"/>
          <w:jc w:val="center"/>
        </w:trPr>
        <w:tc>
          <w:tcPr>
            <w:tcW w:w="912"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11</w:t>
            </w:r>
          </w:p>
        </w:tc>
        <w:tc>
          <w:tcPr>
            <w:tcW w:w="152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ноября</w:t>
            </w:r>
          </w:p>
        </w:tc>
        <w:tc>
          <w:tcPr>
            <w:tcW w:w="171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Ноябрь</w:t>
            </w:r>
          </w:p>
        </w:tc>
        <w:tc>
          <w:tcPr>
            <w:tcW w:w="1190"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c>
          <w:tcPr>
            <w:tcW w:w="150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ноября</w:t>
            </w:r>
          </w:p>
        </w:tc>
        <w:tc>
          <w:tcPr>
            <w:tcW w:w="186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Ноябрь</w:t>
            </w:r>
          </w:p>
        </w:tc>
        <w:tc>
          <w:tcPr>
            <w:tcW w:w="1258" w:type="dxa"/>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8,3</w:t>
            </w:r>
          </w:p>
        </w:tc>
      </w:tr>
      <w:tr w:rsidR="00551B07" w:rsidTr="00D05DCA">
        <w:trPr>
          <w:trHeight w:hRule="exact" w:val="283"/>
          <w:jc w:val="center"/>
        </w:trPr>
        <w:tc>
          <w:tcPr>
            <w:tcW w:w="912"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12</w:t>
            </w:r>
          </w:p>
        </w:tc>
        <w:tc>
          <w:tcPr>
            <w:tcW w:w="152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15декабря</w:t>
            </w:r>
          </w:p>
        </w:tc>
        <w:tc>
          <w:tcPr>
            <w:tcW w:w="171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Декабрь</w:t>
            </w:r>
          </w:p>
        </w:tc>
        <w:tc>
          <w:tcPr>
            <w:tcW w:w="1190"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8,7</w:t>
            </w:r>
          </w:p>
        </w:tc>
        <w:tc>
          <w:tcPr>
            <w:tcW w:w="150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15 декабря</w:t>
            </w:r>
          </w:p>
        </w:tc>
        <w:tc>
          <w:tcPr>
            <w:tcW w:w="186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left"/>
            </w:pPr>
            <w:r>
              <w:rPr>
                <w:color w:val="000000"/>
              </w:rPr>
              <w:t>Декабрь</w:t>
            </w:r>
          </w:p>
        </w:tc>
        <w:tc>
          <w:tcPr>
            <w:tcW w:w="1258" w:type="dxa"/>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8,7</w:t>
            </w:r>
          </w:p>
        </w:tc>
      </w:tr>
      <w:tr w:rsidR="00551B07" w:rsidTr="00D05DCA">
        <w:trPr>
          <w:trHeight w:hRule="exact" w:val="283"/>
          <w:jc w:val="center"/>
        </w:trPr>
        <w:tc>
          <w:tcPr>
            <w:tcW w:w="912"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974" w:wrap="notBeside" w:vAnchor="text" w:hAnchor="text" w:xAlign="center" w:y="1"/>
              <w:shd w:val="clear" w:color="auto" w:fill="auto"/>
              <w:spacing w:before="0" w:after="0" w:line="240" w:lineRule="exact"/>
              <w:ind w:left="160"/>
              <w:jc w:val="left"/>
            </w:pPr>
            <w:r>
              <w:rPr>
                <w:color w:val="000000"/>
              </w:rPr>
              <w:t>Итого:</w:t>
            </w:r>
          </w:p>
        </w:tc>
        <w:tc>
          <w:tcPr>
            <w:tcW w:w="1526" w:type="dxa"/>
            <w:tcBorders>
              <w:top w:val="single" w:sz="4" w:space="0" w:color="auto"/>
              <w:left w:val="single" w:sz="4" w:space="0" w:color="auto"/>
              <w:bottom w:val="single" w:sz="4" w:space="0" w:color="auto"/>
              <w:right w:val="nil"/>
            </w:tcBorders>
            <w:shd w:val="clear" w:color="auto" w:fill="FFFFFF"/>
          </w:tcPr>
          <w:p w:rsidR="00551B07" w:rsidRDefault="00551B07" w:rsidP="00D05DCA">
            <w:pPr>
              <w:framePr w:w="9974" w:wrap="notBeside" w:vAnchor="text" w:hAnchor="text" w:xAlign="center" w:y="1"/>
              <w:rPr>
                <w:sz w:val="10"/>
                <w:szCs w:val="10"/>
              </w:rPr>
            </w:pPr>
          </w:p>
        </w:tc>
        <w:tc>
          <w:tcPr>
            <w:tcW w:w="1714" w:type="dxa"/>
            <w:tcBorders>
              <w:top w:val="single" w:sz="4" w:space="0" w:color="auto"/>
              <w:left w:val="single" w:sz="4" w:space="0" w:color="auto"/>
              <w:bottom w:val="single" w:sz="4" w:space="0" w:color="auto"/>
              <w:right w:val="nil"/>
            </w:tcBorders>
            <w:shd w:val="clear" w:color="auto" w:fill="FFFFFF"/>
          </w:tcPr>
          <w:p w:rsidR="00551B07" w:rsidRDefault="00551B07" w:rsidP="00D05DCA">
            <w:pPr>
              <w:framePr w:w="9974" w:wrap="notBeside" w:vAnchor="text" w:hAnchor="text" w:xAlign="center" w:y="1"/>
              <w:rPr>
                <w:sz w:val="10"/>
                <w:szCs w:val="10"/>
              </w:rPr>
            </w:pPr>
          </w:p>
        </w:tc>
        <w:tc>
          <w:tcPr>
            <w:tcW w:w="1190" w:type="dxa"/>
            <w:tcBorders>
              <w:top w:val="single" w:sz="4" w:space="0" w:color="auto"/>
              <w:left w:val="single" w:sz="4" w:space="0" w:color="auto"/>
              <w:bottom w:val="single" w:sz="4" w:space="0" w:color="auto"/>
              <w:right w:val="nil"/>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100</w:t>
            </w:r>
          </w:p>
        </w:tc>
        <w:tc>
          <w:tcPr>
            <w:tcW w:w="1507" w:type="dxa"/>
            <w:tcBorders>
              <w:top w:val="single" w:sz="4" w:space="0" w:color="auto"/>
              <w:left w:val="single" w:sz="4" w:space="0" w:color="auto"/>
              <w:bottom w:val="single" w:sz="4" w:space="0" w:color="auto"/>
              <w:right w:val="nil"/>
            </w:tcBorders>
            <w:shd w:val="clear" w:color="auto" w:fill="FFFFFF"/>
          </w:tcPr>
          <w:p w:rsidR="00551B07" w:rsidRDefault="00551B07" w:rsidP="00D05DCA">
            <w:pPr>
              <w:framePr w:w="9974" w:wrap="notBeside" w:vAnchor="text" w:hAnchor="text" w:xAlign="center" w:y="1"/>
              <w:rPr>
                <w:sz w:val="10"/>
                <w:szCs w:val="10"/>
              </w:rPr>
            </w:pPr>
          </w:p>
        </w:tc>
        <w:tc>
          <w:tcPr>
            <w:tcW w:w="1867" w:type="dxa"/>
            <w:tcBorders>
              <w:top w:val="single" w:sz="4" w:space="0" w:color="auto"/>
              <w:left w:val="single" w:sz="4" w:space="0" w:color="auto"/>
              <w:bottom w:val="single" w:sz="4" w:space="0" w:color="auto"/>
              <w:right w:val="nil"/>
            </w:tcBorders>
            <w:shd w:val="clear" w:color="auto" w:fill="FFFFFF"/>
          </w:tcPr>
          <w:p w:rsidR="00551B07" w:rsidRDefault="00551B07" w:rsidP="00D05DCA">
            <w:pPr>
              <w:framePr w:w="9974" w:wrap="notBeside" w:vAnchor="text" w:hAnchor="text" w:xAlign="center" w:y="1"/>
              <w:rPr>
                <w:sz w:val="10"/>
                <w:szCs w:val="10"/>
              </w:rPr>
            </w:pPr>
          </w:p>
        </w:tc>
        <w:tc>
          <w:tcPr>
            <w:tcW w:w="1258" w:type="dxa"/>
            <w:tcBorders>
              <w:top w:val="single" w:sz="4" w:space="0" w:color="auto"/>
              <w:left w:val="single" w:sz="4" w:space="0" w:color="auto"/>
              <w:bottom w:val="single" w:sz="4" w:space="0" w:color="auto"/>
              <w:right w:val="single" w:sz="4" w:space="0" w:color="auto"/>
            </w:tcBorders>
            <w:shd w:val="clear" w:color="auto" w:fill="FFFFFF"/>
            <w:vAlign w:val="bottom"/>
          </w:tcPr>
          <w:p w:rsidR="00551B07" w:rsidRDefault="00551B07" w:rsidP="00D05DCA">
            <w:pPr>
              <w:pStyle w:val="211"/>
              <w:framePr w:w="9974" w:wrap="notBeside" w:vAnchor="text" w:hAnchor="text" w:xAlign="center" w:y="1"/>
              <w:shd w:val="clear" w:color="auto" w:fill="auto"/>
              <w:spacing w:before="0" w:after="0" w:line="240" w:lineRule="exact"/>
              <w:jc w:val="center"/>
            </w:pPr>
            <w:r>
              <w:rPr>
                <w:color w:val="000000"/>
              </w:rPr>
              <w:t>100</w:t>
            </w:r>
          </w:p>
        </w:tc>
      </w:tr>
    </w:tbl>
    <w:p w:rsidR="00551B07" w:rsidRDefault="00551B07" w:rsidP="00551B07">
      <w:pPr>
        <w:framePr w:w="9974" w:wrap="notBeside" w:vAnchor="text" w:hAnchor="text" w:xAlign="center" w:y="1"/>
        <w:rPr>
          <w:sz w:val="2"/>
          <w:szCs w:val="2"/>
        </w:rPr>
      </w:pPr>
    </w:p>
    <w:p w:rsidR="00551B07" w:rsidRDefault="00551B07" w:rsidP="00551B07">
      <w:pPr>
        <w:rPr>
          <w:sz w:val="2"/>
          <w:szCs w:val="2"/>
        </w:rPr>
      </w:pPr>
    </w:p>
    <w:p w:rsidR="00551B07" w:rsidRDefault="00551B07" w:rsidP="00551B07">
      <w:pPr>
        <w:pStyle w:val="211"/>
        <w:shd w:val="clear" w:color="auto" w:fill="auto"/>
        <w:spacing w:before="730" w:after="480" w:line="278" w:lineRule="exact"/>
        <w:ind w:left="280"/>
      </w:pPr>
      <w:r>
        <w:rPr>
          <w:rStyle w:val="26"/>
          <w:color w:val="000000"/>
        </w:rPr>
        <w:t xml:space="preserve">Платежные реквизиты для перечисления арендной платы в части минимального размера (федеральный бюджет): </w:t>
      </w:r>
      <w:r>
        <w:rPr>
          <w:rStyle w:val="220"/>
          <w:color w:val="000000"/>
        </w:rPr>
        <w:t>053 112 040 120 16 000 120.</w:t>
      </w:r>
    </w:p>
    <w:p w:rsidR="00551B07" w:rsidRDefault="00551B07" w:rsidP="00551B07">
      <w:pPr>
        <w:pStyle w:val="Default"/>
      </w:pPr>
      <w:r>
        <w:rPr>
          <w:rStyle w:val="26"/>
        </w:rPr>
        <w:t xml:space="preserve">Платежные реквизиты для перечисления арендной платы в части превышения минимального размера (бюджет субъекта Российской Федерации): </w:t>
      </w:r>
    </w:p>
    <w:p w:rsidR="00551B07" w:rsidRDefault="00551B07" w:rsidP="00551B07">
      <w:pPr>
        <w:pStyle w:val="Default"/>
        <w:rPr>
          <w:color w:val="auto"/>
        </w:rPr>
      </w:pPr>
    </w:p>
    <w:p w:rsidR="00551B07" w:rsidRPr="00EC1CA5" w:rsidRDefault="00551B07" w:rsidP="00551B07">
      <w:pPr>
        <w:pStyle w:val="211"/>
        <w:shd w:val="clear" w:color="auto" w:fill="auto"/>
        <w:spacing w:before="0" w:after="1711" w:line="278" w:lineRule="exact"/>
        <w:ind w:firstLine="280"/>
        <w:rPr>
          <w:u w:val="single"/>
        </w:rPr>
      </w:pPr>
      <w:r w:rsidRPr="00EC1CA5">
        <w:rPr>
          <w:sz w:val="23"/>
          <w:szCs w:val="23"/>
          <w:u w:val="single"/>
        </w:rPr>
        <w:t>859 112 040 140 20 000 120.</w:t>
      </w:r>
    </w:p>
    <w:p w:rsidR="00551B07" w:rsidRPr="005F7E63" w:rsidRDefault="00551B07" w:rsidP="00551B07">
      <w:pPr>
        <w:pStyle w:val="211"/>
        <w:shd w:val="clear" w:color="auto" w:fill="auto"/>
        <w:spacing w:before="0" w:after="1068" w:line="240" w:lineRule="exact"/>
        <w:ind w:left="1620"/>
        <w:jc w:val="left"/>
        <w:rPr>
          <w:sz w:val="20"/>
          <w:szCs w:val="20"/>
        </w:rPr>
      </w:pPr>
      <w:r w:rsidRPr="005F7E63">
        <w:rPr>
          <w:noProof/>
          <w:sz w:val="20"/>
          <w:szCs w:val="20"/>
        </w:rPr>
        <mc:AlternateContent>
          <mc:Choice Requires="wps">
            <w:drawing>
              <wp:anchor distT="0" distB="0" distL="63500" distR="63500" simplePos="0" relativeHeight="251681792" behindDoc="1" locked="0" layoutInCell="1" allowOverlap="1" wp14:anchorId="422DBA64" wp14:editId="6F5454FC">
                <wp:simplePos x="0" y="0"/>
                <wp:positionH relativeFrom="margin">
                  <wp:posOffset>4517390</wp:posOffset>
                </wp:positionH>
                <wp:positionV relativeFrom="paragraph">
                  <wp:posOffset>-8890</wp:posOffset>
                </wp:positionV>
                <wp:extent cx="734695" cy="152400"/>
                <wp:effectExtent l="0" t="0" r="8255" b="0"/>
                <wp:wrapSquare wrapText="left"/>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6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Pr="005F7E63" w:rsidRDefault="00551B07" w:rsidP="00551B07">
                            <w:pPr>
                              <w:pStyle w:val="211"/>
                              <w:shd w:val="clear" w:color="auto" w:fill="auto"/>
                              <w:spacing w:before="0" w:after="0" w:line="240" w:lineRule="exact"/>
                              <w:jc w:val="left"/>
                              <w:rPr>
                                <w:sz w:val="20"/>
                                <w:szCs w:val="20"/>
                              </w:rPr>
                            </w:pPr>
                            <w:r w:rsidRPr="005F7E63">
                              <w:rPr>
                                <w:rStyle w:val="2Exact"/>
                                <w:color w:val="000000"/>
                                <w:sz w:val="20"/>
                                <w:szCs w:val="20"/>
                              </w:rPr>
                              <w:t>Арендатор</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4" o:spid="_x0000_s1046" type="#_x0000_t202" style="position:absolute;left:0;text-align:left;margin-left:355.7pt;margin-top:-.7pt;width:57.85pt;height:12pt;z-index:-2516346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kREvgIAALAFAAAOAAAAZHJzL2Uyb0RvYy54bWysVEtu2zAQ3RfoHQjuFX0ifyREDhLLKgqk&#10;HyDtAWiJsohKpErSltKiZ+kpuirQM/hIHVKW7SSboq0WxIgcvpk38zhX131Tox2VigmeYP/Cw4jy&#10;XBSMbxL88UPmzDFSmvCC1ILTBD9Qha8XL19cdW1MA1GJuqASAQhXcdcmuNK6jV1X5RVtiLoQLeVw&#10;WArZEA2/cuMWknSA3tRu4HlTtxOyaKXIqVKwmw6HeGHxy5Lm+l1ZKqpRnWDITdtV2nVtVndxReKN&#10;JG3F8kMa5C+yaAjjEPQIlRJN0FayZ1ANy6VQotQXuWhcUZYsp5YDsPG9J2zuK9JSywWKo9pjmdT/&#10;g83f7t5LxIoEhxhx0kCL9t/3v/Y/9z9QaKrTtSoGp/sW3HR/K3rosmWq2juRf1KIi2VF+IbeSCm6&#10;ipICsvPNTffs6oCjDMi6eyMKCEO2WligvpSNKR0UAwE6dOnh2Bnaa5TD5uwynEYTjHI48idB6NnO&#10;uSQeL7dS6VdUNMgYCZbQeAtOdndKm2RIPLqYWFxkrK5t82v+aAMchx0IDVfNmUnC9vJr5EWr+Woe&#10;OmEwXTmhl6bOTbYMnWnmzybpZbpcpv43E9cP44oVBeUmzKgrP/yzvh0UPijiqCwlalYYOJOSkpv1&#10;spZoR0DXmf1syeHk5OY+TsMWAbg8oeRDNW+DyMmm85kTZuHEiWbe3PH86DaaemEUptljSneM03+n&#10;hLoER5NgMmjplPQTbp79nnMjccM0TI6aNQmeH51IbBS44oVtrSasHuyzUpj0T6WAdo+Ntno1Eh3E&#10;qvt1bx9GYLVmxLwWxQMoWApQGMgUxh4YlZBfMOpghCRYfd4SSTGqX3N4BWbejIYcjfVoEJ7D1QRr&#10;jAZzqYe5tG0l21SAPL6zG3gpGbMqPmVxeF8wFiyZwwgzc+f833qdBu3iNwAAAP//AwBQSwMEFAAG&#10;AAgAAAAhAOrZVo3dAAAACQEAAA8AAABkcnMvZG93bnJldi54bWxMj8FOwzAMhu9IvENkJC5oSxOh&#10;bpS6E0Jw4cbGhVvWmLaicaoma8uenuwEJ8vyp9/fX+4W14uJxtB5RlDrDARx7W3HDcLH4XW1BRGi&#10;YWt6z4TwQwF21fVVaQrrZ36naR8bkUI4FAahjXEopAx1S86EtR+I0+3Lj87EtI6NtKOZU7jrpc6y&#10;XDrTcfrQmoGeW6q/9yeHkC8vw93bA+n5XPcTf56ViqQQb2+Wp0cQkZb4B8NFP6lDlZyO/sQ2iB5h&#10;o9R9QhFWl5mArd4oEEcErXOQVSn/N6h+AQAA//8DAFBLAQItABQABgAIAAAAIQC2gziS/gAAAOEB&#10;AAATAAAAAAAAAAAAAAAAAAAAAABbQ29udGVudF9UeXBlc10ueG1sUEsBAi0AFAAGAAgAAAAhADj9&#10;If/WAAAAlAEAAAsAAAAAAAAAAAAAAAAALwEAAF9yZWxzLy5yZWxzUEsBAi0AFAAGAAgAAAAhAOq2&#10;RES+AgAAsAUAAA4AAAAAAAAAAAAAAAAALgIAAGRycy9lMm9Eb2MueG1sUEsBAi0AFAAGAAgAAAAh&#10;AOrZVo3dAAAACQEAAA8AAAAAAAAAAAAAAAAAGAUAAGRycy9kb3ducmV2LnhtbFBLBQYAAAAABAAE&#10;APMAAAAiBgAAAAA=&#10;" filled="f" stroked="f">
                <v:textbox style="mso-fit-shape-to-text:t" inset="0,0,0,0">
                  <w:txbxContent>
                    <w:p w:rsidR="00551B07" w:rsidRPr="005F7E63" w:rsidRDefault="00551B07" w:rsidP="00551B07">
                      <w:pPr>
                        <w:pStyle w:val="211"/>
                        <w:shd w:val="clear" w:color="auto" w:fill="auto"/>
                        <w:spacing w:before="0" w:after="0" w:line="240" w:lineRule="exact"/>
                        <w:jc w:val="left"/>
                        <w:rPr>
                          <w:sz w:val="20"/>
                          <w:szCs w:val="20"/>
                        </w:rPr>
                      </w:pPr>
                      <w:r w:rsidRPr="005F7E63">
                        <w:rPr>
                          <w:rStyle w:val="2Exact"/>
                          <w:color w:val="000000"/>
                          <w:sz w:val="20"/>
                          <w:szCs w:val="20"/>
                        </w:rPr>
                        <w:t>Арендатор</w:t>
                      </w:r>
                    </w:p>
                  </w:txbxContent>
                </v:textbox>
                <w10:wrap type="square" side="left" anchorx="margin"/>
              </v:shape>
            </w:pict>
          </mc:Fallback>
        </mc:AlternateContent>
      </w:r>
      <w:r w:rsidRPr="005F7E63">
        <w:rPr>
          <w:rStyle w:val="26"/>
          <w:color w:val="000000"/>
          <w:sz w:val="20"/>
          <w:szCs w:val="20"/>
        </w:rPr>
        <w:t>Арендодатель</w:t>
      </w:r>
    </w:p>
    <w:p w:rsidR="00551B07" w:rsidRPr="005F7E63" w:rsidRDefault="00551B07" w:rsidP="00551B07">
      <w:pPr>
        <w:pStyle w:val="211"/>
        <w:shd w:val="clear" w:color="auto" w:fill="auto"/>
        <w:tabs>
          <w:tab w:val="left" w:leader="underscore" w:pos="3056"/>
        </w:tabs>
        <w:spacing w:before="0" w:after="0" w:line="240" w:lineRule="exact"/>
        <w:ind w:left="920"/>
        <w:rPr>
          <w:sz w:val="20"/>
          <w:szCs w:val="20"/>
        </w:rPr>
      </w:pPr>
      <w:r w:rsidRPr="005F7E63">
        <w:rPr>
          <w:rStyle w:val="26"/>
          <w:color w:val="000000"/>
          <w:sz w:val="20"/>
          <w:szCs w:val="20"/>
        </w:rPr>
        <w:tab/>
        <w:t>М.В. Скрынникова</w:t>
      </w:r>
    </w:p>
    <w:p w:rsidR="00551B07" w:rsidRPr="005F7E63" w:rsidRDefault="00551B07" w:rsidP="00770760">
      <w:pPr>
        <w:pStyle w:val="44"/>
        <w:shd w:val="clear" w:color="auto" w:fill="auto"/>
        <w:spacing w:before="0" w:line="190" w:lineRule="exact"/>
        <w:ind w:left="920"/>
        <w:jc w:val="left"/>
        <w:rPr>
          <w:sz w:val="20"/>
          <w:szCs w:val="20"/>
        </w:rPr>
        <w:sectPr w:rsidR="00551B07" w:rsidRPr="005F7E63">
          <w:headerReference w:type="default" r:id="rId30"/>
          <w:headerReference w:type="first" r:id="rId31"/>
          <w:footerReference w:type="first" r:id="rId32"/>
          <w:pgSz w:w="11900" w:h="16840"/>
          <w:pgMar w:top="1798" w:right="668" w:bottom="1798" w:left="1094" w:header="0" w:footer="3" w:gutter="0"/>
          <w:pgNumType w:start="4"/>
          <w:cols w:space="720"/>
          <w:noEndnote/>
          <w:titlePg/>
          <w:docGrid w:linePitch="360"/>
        </w:sectPr>
      </w:pPr>
      <w:r w:rsidRPr="005F7E63">
        <w:rPr>
          <w:rStyle w:val="43"/>
          <w:b/>
          <w:bCs/>
          <w:color w:val="000000"/>
          <w:sz w:val="20"/>
          <w:szCs w:val="20"/>
        </w:rPr>
        <w:t>(Фамилия, имя, отчество, подпись, печать)</w:t>
      </w:r>
    </w:p>
    <w:p w:rsidR="00551B07" w:rsidRDefault="00551B07" w:rsidP="00551B07">
      <w:pPr>
        <w:spacing w:line="122" w:lineRule="exact"/>
        <w:rPr>
          <w:sz w:val="10"/>
          <w:szCs w:val="10"/>
        </w:rPr>
      </w:pPr>
    </w:p>
    <w:p w:rsidR="00551B07" w:rsidRDefault="00551B07" w:rsidP="00551B07">
      <w:pPr>
        <w:rPr>
          <w:sz w:val="2"/>
          <w:szCs w:val="2"/>
        </w:rPr>
        <w:sectPr w:rsidR="00551B07">
          <w:pgSz w:w="11900" w:h="16840"/>
          <w:pgMar w:top="1421" w:right="0" w:bottom="2136" w:left="0" w:header="0" w:footer="3" w:gutter="0"/>
          <w:cols w:space="720"/>
          <w:noEndnote/>
          <w:docGrid w:linePitch="360"/>
        </w:sectPr>
      </w:pPr>
    </w:p>
    <w:p w:rsidR="00551B07" w:rsidRDefault="00551B07" w:rsidP="00551B07">
      <w:pPr>
        <w:pStyle w:val="211"/>
        <w:shd w:val="clear" w:color="auto" w:fill="auto"/>
        <w:spacing w:before="0" w:after="43" w:line="240" w:lineRule="exact"/>
        <w:ind w:left="20"/>
        <w:jc w:val="center"/>
      </w:pPr>
      <w:r>
        <w:rPr>
          <w:rStyle w:val="26"/>
          <w:color w:val="000000"/>
        </w:rPr>
        <w:lastRenderedPageBreak/>
        <w:t>АКТ</w:t>
      </w:r>
    </w:p>
    <w:p w:rsidR="00551B07" w:rsidRDefault="00551B07" w:rsidP="00551B07">
      <w:pPr>
        <w:pStyle w:val="211"/>
        <w:shd w:val="clear" w:color="auto" w:fill="auto"/>
        <w:spacing w:before="0" w:after="507" w:line="274" w:lineRule="exact"/>
        <w:ind w:left="20"/>
        <w:jc w:val="center"/>
      </w:pPr>
      <w:r>
        <w:rPr>
          <w:rStyle w:val="26"/>
          <w:color w:val="000000"/>
        </w:rPr>
        <w:t>приема-передачи лесного участка, переданного в аренду</w:t>
      </w:r>
      <w:r>
        <w:rPr>
          <w:rStyle w:val="26"/>
          <w:color w:val="000000"/>
        </w:rPr>
        <w:br/>
        <w:t>для строительства, реконструкции, эксплуатации линейных объектов</w:t>
      </w:r>
    </w:p>
    <w:p w:rsidR="00551B07" w:rsidRDefault="00551B07" w:rsidP="00551B07">
      <w:pPr>
        <w:pStyle w:val="211"/>
        <w:shd w:val="clear" w:color="auto" w:fill="auto"/>
        <w:tabs>
          <w:tab w:val="left" w:pos="6816"/>
          <w:tab w:val="left" w:leader="underscore" w:pos="7416"/>
          <w:tab w:val="left" w:leader="underscore" w:pos="9072"/>
        </w:tabs>
        <w:spacing w:before="0" w:after="211" w:line="240" w:lineRule="exact"/>
      </w:pPr>
      <w:r>
        <w:rPr>
          <w:rStyle w:val="26"/>
          <w:color w:val="000000"/>
        </w:rPr>
        <w:t>г. Воронеж</w:t>
      </w:r>
      <w:r>
        <w:rPr>
          <w:rStyle w:val="26"/>
          <w:color w:val="000000"/>
        </w:rPr>
        <w:tab/>
        <w:t>«</w:t>
      </w:r>
      <w:r>
        <w:rPr>
          <w:rStyle w:val="26"/>
          <w:color w:val="000000"/>
        </w:rPr>
        <w:tab/>
        <w:t>»</w:t>
      </w:r>
      <w:r>
        <w:rPr>
          <w:rStyle w:val="26"/>
          <w:color w:val="000000"/>
        </w:rPr>
        <w:tab/>
        <w:t>2016г.</w:t>
      </w:r>
    </w:p>
    <w:p w:rsidR="00551B07" w:rsidRDefault="00551B07" w:rsidP="00551B07">
      <w:pPr>
        <w:pStyle w:val="211"/>
        <w:shd w:val="clear" w:color="auto" w:fill="auto"/>
        <w:spacing w:before="0" w:after="327" w:line="274" w:lineRule="exact"/>
        <w:ind w:firstLine="540"/>
      </w:pPr>
      <w:proofErr w:type="gramStart"/>
      <w:r>
        <w:rPr>
          <w:rStyle w:val="26"/>
          <w:color w:val="000000"/>
        </w:rPr>
        <w:t>Арендодатель, в лице заместителя руководителя управления Скрынниковой Мирославы Васильевны, действующей на основании доверенности от 29.12.2015г. №64-11/3774, и Арендатор, в лице заместителя генерального директора - директора филиала ПАО «МРСК Центра» - «Воронежэнерго» Клейменова Ивана Петровича, действующего на основании доверенности от 24.05.2016 г. 77 АВ 0975389, составили настоящий акт о том, что на основании договора аренды лесного участка первый передал, а второй</w:t>
      </w:r>
      <w:proofErr w:type="gramEnd"/>
      <w:r>
        <w:rPr>
          <w:rStyle w:val="26"/>
          <w:color w:val="000000"/>
        </w:rPr>
        <w:t xml:space="preserve"> принял лесной участок, общей площадью 9000 </w:t>
      </w:r>
      <w:proofErr w:type="spellStart"/>
      <w:r>
        <w:rPr>
          <w:rStyle w:val="26"/>
          <w:color w:val="000000"/>
        </w:rPr>
        <w:t>кв.м</w:t>
      </w:r>
      <w:proofErr w:type="spellEnd"/>
      <w:r>
        <w:rPr>
          <w:rStyle w:val="26"/>
          <w:color w:val="000000"/>
        </w:rPr>
        <w:t xml:space="preserve">., расположенный по адресу: Воронежская область, г. Воронеж, Семилукское лесничество, </w:t>
      </w:r>
      <w:proofErr w:type="spellStart"/>
      <w:r>
        <w:rPr>
          <w:rStyle w:val="26"/>
          <w:color w:val="000000"/>
        </w:rPr>
        <w:t>Подгоренское</w:t>
      </w:r>
      <w:proofErr w:type="spellEnd"/>
      <w:r>
        <w:rPr>
          <w:rStyle w:val="26"/>
          <w:color w:val="000000"/>
        </w:rPr>
        <w:t xml:space="preserve"> участковое лесничество, урочище «Задонское шоссе», квартал 143, южная часть выдела 17, северная часть выдела 29, северная часть выдела 42. Кадастровый номер: 36:34:0203008:8966. Площадь 9000 </w:t>
      </w:r>
      <w:proofErr w:type="spellStart"/>
      <w:r>
        <w:rPr>
          <w:rStyle w:val="26"/>
          <w:color w:val="000000"/>
        </w:rPr>
        <w:t>кв.м</w:t>
      </w:r>
      <w:proofErr w:type="spellEnd"/>
      <w:r>
        <w:rPr>
          <w:rStyle w:val="26"/>
          <w:color w:val="000000"/>
        </w:rPr>
        <w:t>.</w:t>
      </w:r>
    </w:p>
    <w:p w:rsidR="00551B07" w:rsidRDefault="00551B07" w:rsidP="00551B07">
      <w:pPr>
        <w:pStyle w:val="211"/>
        <w:shd w:val="clear" w:color="auto" w:fill="auto"/>
        <w:spacing w:before="0" w:after="238" w:line="240" w:lineRule="exact"/>
        <w:ind w:left="3480"/>
        <w:jc w:val="left"/>
      </w:pPr>
      <w:r>
        <w:rPr>
          <w:rStyle w:val="26"/>
          <w:color w:val="000000"/>
        </w:rPr>
        <w:t>Характеристики лесного участка</w:t>
      </w:r>
    </w:p>
    <w:p w:rsidR="00551B07" w:rsidRDefault="00551B07" w:rsidP="00551B07">
      <w:pPr>
        <w:pStyle w:val="211"/>
        <w:shd w:val="clear" w:color="auto" w:fill="auto"/>
        <w:spacing w:before="0" w:after="0" w:line="240" w:lineRule="exact"/>
        <w:ind w:left="3140"/>
        <w:jc w:val="left"/>
      </w:pPr>
      <w:r>
        <w:rPr>
          <w:rStyle w:val="26"/>
          <w:color w:val="000000"/>
        </w:rPr>
        <w:t>1. Распределение земель</w:t>
      </w:r>
    </w:p>
    <w:p w:rsidR="00551B07" w:rsidRDefault="00551B07" w:rsidP="00551B07">
      <w:pPr>
        <w:pStyle w:val="affe"/>
        <w:framePr w:w="9883" w:wrap="notBeside" w:vAnchor="text" w:hAnchor="text" w:xAlign="center" w:y="1"/>
        <w:shd w:val="clear" w:color="auto" w:fill="auto"/>
        <w:spacing w:line="240" w:lineRule="exact"/>
      </w:pPr>
      <w:r>
        <w:rPr>
          <w:rStyle w:val="affd"/>
          <w:color w:val="000000"/>
        </w:rPr>
        <w:t>(</w:t>
      </w:r>
      <w:proofErr w:type="spellStart"/>
      <w:r>
        <w:rPr>
          <w:rStyle w:val="affd"/>
          <w:color w:val="000000"/>
        </w:rPr>
        <w:t>кв.м</w:t>
      </w:r>
      <w:proofErr w:type="spellEnd"/>
      <w:r>
        <w:rPr>
          <w:rStyle w:val="affd"/>
          <w:color w:val="000000"/>
        </w:rPr>
        <w:t>.)</w:t>
      </w:r>
    </w:p>
    <w:tbl>
      <w:tblPr>
        <w:tblW w:w="0" w:type="auto"/>
        <w:jc w:val="center"/>
        <w:tblLayout w:type="fixed"/>
        <w:tblCellMar>
          <w:left w:w="0" w:type="dxa"/>
          <w:right w:w="0" w:type="dxa"/>
        </w:tblCellMar>
        <w:tblLook w:val="0000" w:firstRow="0" w:lastRow="0" w:firstColumn="0" w:lastColumn="0" w:noHBand="0" w:noVBand="0"/>
      </w:tblPr>
      <w:tblGrid>
        <w:gridCol w:w="893"/>
        <w:gridCol w:w="1114"/>
        <w:gridCol w:w="1042"/>
        <w:gridCol w:w="941"/>
        <w:gridCol w:w="989"/>
        <w:gridCol w:w="869"/>
        <w:gridCol w:w="773"/>
        <w:gridCol w:w="715"/>
        <w:gridCol w:w="840"/>
        <w:gridCol w:w="840"/>
        <w:gridCol w:w="869"/>
      </w:tblGrid>
      <w:tr w:rsidR="00551B07" w:rsidTr="00D05DCA">
        <w:trPr>
          <w:trHeight w:hRule="exact" w:val="302"/>
          <w:jc w:val="center"/>
        </w:trPr>
        <w:tc>
          <w:tcPr>
            <w:tcW w:w="893"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883" w:wrap="notBeside" w:vAnchor="text" w:hAnchor="text" w:xAlign="center" w:y="1"/>
              <w:shd w:val="clear" w:color="auto" w:fill="auto"/>
              <w:spacing w:before="0" w:after="0" w:line="274" w:lineRule="exact"/>
              <w:jc w:val="center"/>
            </w:pPr>
            <w:r>
              <w:rPr>
                <w:color w:val="000000"/>
              </w:rPr>
              <w:t>Общая пло</w:t>
            </w:r>
            <w:r>
              <w:rPr>
                <w:color w:val="000000"/>
              </w:rPr>
              <w:softHyphen/>
              <w:t>щад</w:t>
            </w:r>
            <w:proofErr w:type="gramStart"/>
            <w:r>
              <w:rPr>
                <w:color w:val="000000"/>
              </w:rPr>
              <w:t>ь-</w:t>
            </w:r>
            <w:proofErr w:type="gramEnd"/>
            <w:r>
              <w:rPr>
                <w:color w:val="000000"/>
              </w:rPr>
              <w:t xml:space="preserve"> всего</w:t>
            </w:r>
          </w:p>
        </w:tc>
        <w:tc>
          <w:tcPr>
            <w:tcW w:w="8992" w:type="dxa"/>
            <w:gridSpan w:val="10"/>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9883" w:wrap="notBeside" w:vAnchor="text" w:hAnchor="text" w:xAlign="center" w:y="1"/>
              <w:shd w:val="clear" w:color="auto" w:fill="auto"/>
              <w:spacing w:before="0" w:after="0" w:line="240" w:lineRule="exact"/>
              <w:jc w:val="center"/>
            </w:pPr>
            <w:r>
              <w:rPr>
                <w:color w:val="000000"/>
              </w:rPr>
              <w:t>В том числе</w:t>
            </w:r>
          </w:p>
        </w:tc>
      </w:tr>
      <w:tr w:rsidR="00551B07" w:rsidTr="00D05DCA">
        <w:trPr>
          <w:trHeight w:hRule="exact" w:val="283"/>
          <w:jc w:val="center"/>
        </w:trPr>
        <w:tc>
          <w:tcPr>
            <w:tcW w:w="893" w:type="dxa"/>
            <w:vMerge/>
            <w:tcBorders>
              <w:top w:val="nil"/>
              <w:left w:val="single" w:sz="4" w:space="0" w:color="auto"/>
              <w:bottom w:val="nil"/>
              <w:right w:val="nil"/>
            </w:tcBorders>
            <w:shd w:val="clear" w:color="auto" w:fill="FFFFFF"/>
            <w:vAlign w:val="center"/>
          </w:tcPr>
          <w:p w:rsidR="00551B07" w:rsidRDefault="00551B07" w:rsidP="00D05DCA">
            <w:pPr>
              <w:pStyle w:val="211"/>
              <w:framePr w:w="9883" w:wrap="notBeside" w:vAnchor="text" w:hAnchor="text" w:xAlign="center" w:y="1"/>
              <w:shd w:val="clear" w:color="auto" w:fill="auto"/>
              <w:spacing w:before="0" w:after="0" w:line="240" w:lineRule="exact"/>
              <w:jc w:val="center"/>
            </w:pPr>
          </w:p>
        </w:tc>
        <w:tc>
          <w:tcPr>
            <w:tcW w:w="4955" w:type="dxa"/>
            <w:gridSpan w:val="5"/>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883" w:wrap="notBeside" w:vAnchor="text" w:hAnchor="text" w:xAlign="center" w:y="1"/>
              <w:shd w:val="clear" w:color="auto" w:fill="auto"/>
              <w:spacing w:before="0" w:after="0" w:line="240" w:lineRule="exact"/>
              <w:jc w:val="center"/>
            </w:pPr>
            <w:r>
              <w:rPr>
                <w:color w:val="000000"/>
              </w:rPr>
              <w:t>лесные земли</w:t>
            </w:r>
          </w:p>
        </w:tc>
        <w:tc>
          <w:tcPr>
            <w:tcW w:w="4037" w:type="dxa"/>
            <w:gridSpan w:val="5"/>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9883" w:wrap="notBeside" w:vAnchor="text" w:hAnchor="text" w:xAlign="center" w:y="1"/>
              <w:shd w:val="clear" w:color="auto" w:fill="auto"/>
              <w:spacing w:before="0" w:after="0" w:line="240" w:lineRule="exact"/>
              <w:jc w:val="center"/>
            </w:pPr>
            <w:r>
              <w:rPr>
                <w:color w:val="000000"/>
              </w:rPr>
              <w:t>нелесные земли</w:t>
            </w:r>
          </w:p>
        </w:tc>
      </w:tr>
      <w:tr w:rsidR="00551B07" w:rsidTr="00D05DCA">
        <w:trPr>
          <w:trHeight w:hRule="exact" w:val="1661"/>
          <w:jc w:val="center"/>
        </w:trPr>
        <w:tc>
          <w:tcPr>
            <w:tcW w:w="893" w:type="dxa"/>
            <w:vMerge/>
            <w:tcBorders>
              <w:top w:val="nil"/>
              <w:left w:val="single" w:sz="4" w:space="0" w:color="auto"/>
              <w:bottom w:val="nil"/>
              <w:right w:val="nil"/>
            </w:tcBorders>
            <w:shd w:val="clear" w:color="auto" w:fill="FFFFFF"/>
            <w:vAlign w:val="center"/>
          </w:tcPr>
          <w:p w:rsidR="00551B07" w:rsidRDefault="00551B07" w:rsidP="00D05DCA">
            <w:pPr>
              <w:pStyle w:val="211"/>
              <w:framePr w:w="9883" w:wrap="notBeside" w:vAnchor="text" w:hAnchor="text" w:xAlign="center" w:y="1"/>
              <w:shd w:val="clear" w:color="auto" w:fill="auto"/>
              <w:spacing w:before="0" w:after="0" w:line="240" w:lineRule="exact"/>
              <w:jc w:val="center"/>
            </w:pPr>
          </w:p>
        </w:tc>
        <w:tc>
          <w:tcPr>
            <w:tcW w:w="1114"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883" w:wrap="notBeside" w:vAnchor="text" w:hAnchor="text" w:xAlign="center" w:y="1"/>
              <w:shd w:val="clear" w:color="auto" w:fill="auto"/>
              <w:spacing w:before="0" w:after="0" w:line="274" w:lineRule="exact"/>
              <w:jc w:val="left"/>
            </w:pPr>
            <w:r>
              <w:rPr>
                <w:color w:val="000000"/>
              </w:rPr>
              <w:t>Занятые</w:t>
            </w:r>
          </w:p>
          <w:p w:rsidR="00551B07" w:rsidRDefault="00551B07" w:rsidP="00D05DCA">
            <w:pPr>
              <w:pStyle w:val="211"/>
              <w:framePr w:w="9883" w:wrap="notBeside" w:vAnchor="text" w:hAnchor="text" w:xAlign="center" w:y="1"/>
              <w:shd w:val="clear" w:color="auto" w:fill="auto"/>
              <w:spacing w:before="0" w:after="0" w:line="274" w:lineRule="exact"/>
              <w:jc w:val="left"/>
            </w:pPr>
            <w:r>
              <w:rPr>
                <w:color w:val="000000"/>
              </w:rPr>
              <w:t>лесными</w:t>
            </w:r>
          </w:p>
          <w:p w:rsidR="00551B07" w:rsidRDefault="00551B07" w:rsidP="00D05DCA">
            <w:pPr>
              <w:pStyle w:val="211"/>
              <w:framePr w:w="9883" w:wrap="notBeside" w:vAnchor="text" w:hAnchor="text" w:xAlign="center" w:y="1"/>
              <w:shd w:val="clear" w:color="auto" w:fill="auto"/>
              <w:spacing w:before="0" w:after="0" w:line="274" w:lineRule="exact"/>
              <w:jc w:val="left"/>
            </w:pPr>
            <w:proofErr w:type="spellStart"/>
            <w:r>
              <w:rPr>
                <w:color w:val="000000"/>
              </w:rPr>
              <w:t>насажде</w:t>
            </w:r>
            <w:proofErr w:type="spellEnd"/>
            <w:r>
              <w:rPr>
                <w:color w:val="000000"/>
              </w:rPr>
              <w:softHyphen/>
            </w:r>
          </w:p>
          <w:p w:rsidR="00551B07" w:rsidRDefault="00551B07" w:rsidP="00D05DCA">
            <w:pPr>
              <w:pStyle w:val="211"/>
              <w:framePr w:w="9883" w:wrap="notBeside" w:vAnchor="text" w:hAnchor="text" w:xAlign="center" w:y="1"/>
              <w:shd w:val="clear" w:color="auto" w:fill="auto"/>
              <w:spacing w:before="0" w:after="0" w:line="274" w:lineRule="exact"/>
              <w:jc w:val="center"/>
            </w:pPr>
            <w:proofErr w:type="spellStart"/>
            <w:r>
              <w:rPr>
                <w:color w:val="000000"/>
              </w:rPr>
              <w:t>ниями</w:t>
            </w:r>
            <w:proofErr w:type="spellEnd"/>
          </w:p>
        </w:tc>
        <w:tc>
          <w:tcPr>
            <w:tcW w:w="1042"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883" w:wrap="notBeside" w:vAnchor="text" w:hAnchor="text" w:xAlign="center" w:y="1"/>
              <w:shd w:val="clear" w:color="auto" w:fill="auto"/>
              <w:spacing w:before="0" w:after="0" w:line="274" w:lineRule="exact"/>
              <w:ind w:left="160"/>
              <w:jc w:val="left"/>
            </w:pPr>
            <w:r>
              <w:rPr>
                <w:color w:val="000000"/>
              </w:rPr>
              <w:t>Лесные</w:t>
            </w:r>
          </w:p>
          <w:p w:rsidR="00551B07" w:rsidRDefault="00551B07" w:rsidP="00D05DCA">
            <w:pPr>
              <w:pStyle w:val="211"/>
              <w:framePr w:w="9883" w:wrap="notBeside" w:vAnchor="text" w:hAnchor="text" w:xAlign="center" w:y="1"/>
              <w:shd w:val="clear" w:color="auto" w:fill="auto"/>
              <w:spacing w:before="0" w:after="0" w:line="274" w:lineRule="exact"/>
              <w:ind w:left="160"/>
              <w:jc w:val="left"/>
            </w:pPr>
            <w:r>
              <w:rPr>
                <w:color w:val="000000"/>
              </w:rPr>
              <w:t>культу</w:t>
            </w:r>
          </w:p>
          <w:p w:rsidR="00551B07" w:rsidRDefault="00551B07" w:rsidP="00D05DCA">
            <w:pPr>
              <w:pStyle w:val="211"/>
              <w:framePr w:w="9883" w:wrap="notBeside" w:vAnchor="text" w:hAnchor="text" w:xAlign="center" w:y="1"/>
              <w:shd w:val="clear" w:color="auto" w:fill="auto"/>
              <w:spacing w:before="0" w:after="0" w:line="274" w:lineRule="exact"/>
              <w:jc w:val="center"/>
            </w:pPr>
            <w:proofErr w:type="spellStart"/>
            <w:r>
              <w:rPr>
                <w:color w:val="000000"/>
              </w:rPr>
              <w:t>ры</w:t>
            </w:r>
            <w:proofErr w:type="spellEnd"/>
          </w:p>
        </w:tc>
        <w:tc>
          <w:tcPr>
            <w:tcW w:w="941"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883" w:wrap="notBeside" w:vAnchor="text" w:hAnchor="text" w:xAlign="center" w:y="1"/>
              <w:shd w:val="clear" w:color="auto" w:fill="auto"/>
              <w:spacing w:before="0" w:after="0" w:line="274" w:lineRule="exact"/>
              <w:jc w:val="left"/>
            </w:pPr>
            <w:r>
              <w:rPr>
                <w:color w:val="000000"/>
              </w:rPr>
              <w:t>Лесные</w:t>
            </w:r>
          </w:p>
          <w:p w:rsidR="00551B07" w:rsidRDefault="00551B07" w:rsidP="00D05DCA">
            <w:pPr>
              <w:pStyle w:val="211"/>
              <w:framePr w:w="9883" w:wrap="notBeside" w:vAnchor="text" w:hAnchor="text" w:xAlign="center" w:y="1"/>
              <w:shd w:val="clear" w:color="auto" w:fill="auto"/>
              <w:spacing w:before="0" w:after="0" w:line="274" w:lineRule="exact"/>
              <w:jc w:val="left"/>
            </w:pPr>
            <w:r>
              <w:rPr>
                <w:color w:val="000000"/>
              </w:rPr>
              <w:t>питом</w:t>
            </w:r>
            <w:r>
              <w:rPr>
                <w:color w:val="000000"/>
              </w:rPr>
              <w:softHyphen/>
            </w:r>
          </w:p>
          <w:p w:rsidR="00551B07" w:rsidRDefault="00551B07" w:rsidP="00D05DCA">
            <w:pPr>
              <w:pStyle w:val="211"/>
              <w:framePr w:w="9883" w:wrap="notBeside" w:vAnchor="text" w:hAnchor="text" w:xAlign="center" w:y="1"/>
              <w:shd w:val="clear" w:color="auto" w:fill="auto"/>
              <w:spacing w:before="0" w:after="0" w:line="274" w:lineRule="exact"/>
              <w:ind w:left="180"/>
              <w:jc w:val="left"/>
            </w:pPr>
            <w:proofErr w:type="spellStart"/>
            <w:r>
              <w:rPr>
                <w:color w:val="000000"/>
              </w:rPr>
              <w:t>ники</w:t>
            </w:r>
            <w:proofErr w:type="spellEnd"/>
            <w:r>
              <w:rPr>
                <w:color w:val="000000"/>
              </w:rPr>
              <w:t>,</w:t>
            </w:r>
          </w:p>
          <w:p w:rsidR="00551B07" w:rsidRDefault="00551B07" w:rsidP="00D05DCA">
            <w:pPr>
              <w:pStyle w:val="211"/>
              <w:framePr w:w="9883" w:wrap="notBeside" w:vAnchor="text" w:hAnchor="text" w:xAlign="center" w:y="1"/>
              <w:shd w:val="clear" w:color="auto" w:fill="auto"/>
              <w:spacing w:before="0" w:after="0" w:line="274" w:lineRule="exact"/>
              <w:ind w:left="180"/>
              <w:jc w:val="left"/>
            </w:pPr>
            <w:r>
              <w:rPr>
                <w:color w:val="000000"/>
              </w:rPr>
              <w:t>план</w:t>
            </w:r>
            <w:r>
              <w:rPr>
                <w:color w:val="000000"/>
              </w:rPr>
              <w:softHyphen/>
            </w:r>
          </w:p>
          <w:p w:rsidR="00551B07" w:rsidRDefault="00551B07" w:rsidP="00D05DCA">
            <w:pPr>
              <w:pStyle w:val="211"/>
              <w:framePr w:w="9883" w:wrap="notBeside" w:vAnchor="text" w:hAnchor="text" w:xAlign="center" w:y="1"/>
              <w:shd w:val="clear" w:color="auto" w:fill="auto"/>
              <w:spacing w:before="0" w:after="0" w:line="274" w:lineRule="exact"/>
              <w:ind w:left="180"/>
              <w:jc w:val="left"/>
            </w:pPr>
            <w:proofErr w:type="spellStart"/>
            <w:r>
              <w:rPr>
                <w:color w:val="000000"/>
              </w:rPr>
              <w:t>тации</w:t>
            </w:r>
            <w:proofErr w:type="spellEnd"/>
          </w:p>
        </w:tc>
        <w:tc>
          <w:tcPr>
            <w:tcW w:w="989"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883" w:wrap="notBeside" w:vAnchor="text" w:hAnchor="text" w:xAlign="center" w:y="1"/>
              <w:shd w:val="clear" w:color="auto" w:fill="auto"/>
              <w:spacing w:before="0" w:after="0" w:line="274" w:lineRule="exact"/>
              <w:jc w:val="center"/>
            </w:pPr>
            <w:r>
              <w:rPr>
                <w:color w:val="000000"/>
              </w:rPr>
              <w:t>Не</w:t>
            </w:r>
          </w:p>
          <w:p w:rsidR="00551B07" w:rsidRDefault="00551B07" w:rsidP="00D05DCA">
            <w:pPr>
              <w:pStyle w:val="211"/>
              <w:framePr w:w="9883" w:wrap="notBeside" w:vAnchor="text" w:hAnchor="text" w:xAlign="center" w:y="1"/>
              <w:shd w:val="clear" w:color="auto" w:fill="auto"/>
              <w:spacing w:before="0" w:after="0" w:line="274" w:lineRule="exact"/>
              <w:jc w:val="left"/>
            </w:pPr>
            <w:r>
              <w:rPr>
                <w:color w:val="000000"/>
              </w:rPr>
              <w:t>занятые</w:t>
            </w:r>
          </w:p>
          <w:p w:rsidR="00551B07" w:rsidRDefault="00551B07" w:rsidP="00D05DCA">
            <w:pPr>
              <w:pStyle w:val="211"/>
              <w:framePr w:w="9883" w:wrap="notBeside" w:vAnchor="text" w:hAnchor="text" w:xAlign="center" w:y="1"/>
              <w:shd w:val="clear" w:color="auto" w:fill="auto"/>
              <w:spacing w:before="0" w:after="0" w:line="274" w:lineRule="exact"/>
              <w:jc w:val="left"/>
            </w:pPr>
            <w:proofErr w:type="spellStart"/>
            <w:r>
              <w:rPr>
                <w:color w:val="000000"/>
              </w:rPr>
              <w:t>лесны</w:t>
            </w:r>
            <w:proofErr w:type="spellEnd"/>
            <w:r>
              <w:rPr>
                <w:color w:val="000000"/>
              </w:rPr>
              <w:softHyphen/>
            </w:r>
          </w:p>
          <w:p w:rsidR="00551B07" w:rsidRDefault="00551B07" w:rsidP="00D05DCA">
            <w:pPr>
              <w:pStyle w:val="211"/>
              <w:framePr w:w="9883" w:wrap="notBeside" w:vAnchor="text" w:hAnchor="text" w:xAlign="center" w:y="1"/>
              <w:shd w:val="clear" w:color="auto" w:fill="auto"/>
              <w:spacing w:before="0" w:after="0" w:line="274" w:lineRule="exact"/>
              <w:jc w:val="center"/>
            </w:pPr>
            <w:r>
              <w:rPr>
                <w:color w:val="000000"/>
              </w:rPr>
              <w:t>ми</w:t>
            </w:r>
          </w:p>
          <w:p w:rsidR="00551B07" w:rsidRDefault="00551B07" w:rsidP="00D05DCA">
            <w:pPr>
              <w:pStyle w:val="211"/>
              <w:framePr w:w="9883" w:wrap="notBeside" w:vAnchor="text" w:hAnchor="text" w:xAlign="center" w:y="1"/>
              <w:shd w:val="clear" w:color="auto" w:fill="auto"/>
              <w:spacing w:before="0" w:after="0" w:line="274" w:lineRule="exact"/>
              <w:jc w:val="left"/>
            </w:pPr>
            <w:r>
              <w:rPr>
                <w:color w:val="000000"/>
              </w:rPr>
              <w:t>культу</w:t>
            </w:r>
            <w:r>
              <w:rPr>
                <w:color w:val="000000"/>
              </w:rPr>
              <w:softHyphen/>
            </w:r>
          </w:p>
          <w:p w:rsidR="00551B07" w:rsidRDefault="00551B07" w:rsidP="00D05DCA">
            <w:pPr>
              <w:pStyle w:val="211"/>
              <w:framePr w:w="9883" w:wrap="notBeside" w:vAnchor="text" w:hAnchor="text" w:xAlign="center" w:y="1"/>
              <w:shd w:val="clear" w:color="auto" w:fill="auto"/>
              <w:spacing w:before="0" w:after="0" w:line="274" w:lineRule="exact"/>
              <w:jc w:val="center"/>
            </w:pPr>
            <w:r>
              <w:rPr>
                <w:color w:val="000000"/>
              </w:rPr>
              <w:t>рами</w:t>
            </w:r>
          </w:p>
        </w:tc>
        <w:tc>
          <w:tcPr>
            <w:tcW w:w="869"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883" w:wrap="notBeside" w:vAnchor="text" w:hAnchor="text" w:xAlign="center" w:y="1"/>
              <w:shd w:val="clear" w:color="auto" w:fill="auto"/>
              <w:spacing w:before="0" w:after="0" w:line="240" w:lineRule="exact"/>
              <w:ind w:left="180"/>
              <w:jc w:val="left"/>
            </w:pPr>
            <w:r>
              <w:rPr>
                <w:color w:val="000000"/>
              </w:rPr>
              <w:t>итого</w:t>
            </w:r>
          </w:p>
        </w:tc>
        <w:tc>
          <w:tcPr>
            <w:tcW w:w="773"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883" w:wrap="notBeside" w:vAnchor="text" w:hAnchor="text" w:xAlign="center" w:y="1"/>
              <w:shd w:val="clear" w:color="auto" w:fill="auto"/>
              <w:spacing w:before="0" w:line="240" w:lineRule="exact"/>
              <w:jc w:val="left"/>
            </w:pPr>
            <w:proofErr w:type="spellStart"/>
            <w:r>
              <w:rPr>
                <w:color w:val="000000"/>
              </w:rPr>
              <w:t>доро</w:t>
            </w:r>
            <w:proofErr w:type="spellEnd"/>
            <w:r>
              <w:rPr>
                <w:color w:val="000000"/>
              </w:rPr>
              <w:softHyphen/>
            </w:r>
          </w:p>
          <w:p w:rsidR="00551B07" w:rsidRDefault="00551B07" w:rsidP="00D05DCA">
            <w:pPr>
              <w:pStyle w:val="211"/>
              <w:framePr w:w="9883" w:wrap="notBeside" w:vAnchor="text" w:hAnchor="text" w:xAlign="center" w:y="1"/>
              <w:shd w:val="clear" w:color="auto" w:fill="auto"/>
              <w:spacing w:before="120" w:after="0" w:line="240" w:lineRule="exact"/>
              <w:ind w:left="300"/>
              <w:jc w:val="left"/>
            </w:pPr>
            <w:proofErr w:type="spellStart"/>
            <w:r>
              <w:rPr>
                <w:color w:val="000000"/>
              </w:rPr>
              <w:t>ги</w:t>
            </w:r>
            <w:proofErr w:type="spellEnd"/>
          </w:p>
        </w:tc>
        <w:tc>
          <w:tcPr>
            <w:tcW w:w="715"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883" w:wrap="notBeside" w:vAnchor="text" w:hAnchor="text" w:xAlign="center" w:y="1"/>
              <w:shd w:val="clear" w:color="auto" w:fill="auto"/>
              <w:spacing w:before="0" w:line="240" w:lineRule="exact"/>
              <w:jc w:val="left"/>
            </w:pPr>
            <w:proofErr w:type="gramStart"/>
            <w:r>
              <w:rPr>
                <w:color w:val="000000"/>
              </w:rPr>
              <w:t>просе</w:t>
            </w:r>
            <w:proofErr w:type="gramEnd"/>
          </w:p>
          <w:p w:rsidR="00551B07" w:rsidRDefault="00551B07" w:rsidP="00D05DCA">
            <w:pPr>
              <w:pStyle w:val="211"/>
              <w:framePr w:w="9883" w:wrap="notBeside" w:vAnchor="text" w:hAnchor="text" w:xAlign="center" w:y="1"/>
              <w:shd w:val="clear" w:color="auto" w:fill="auto"/>
              <w:spacing w:before="120" w:after="0" w:line="240" w:lineRule="exact"/>
              <w:ind w:right="240"/>
              <w:jc w:val="right"/>
            </w:pPr>
            <w:proofErr w:type="spellStart"/>
            <w:r>
              <w:rPr>
                <w:color w:val="000000"/>
              </w:rPr>
              <w:t>ки</w:t>
            </w:r>
            <w:proofErr w:type="spellEnd"/>
          </w:p>
        </w:tc>
        <w:tc>
          <w:tcPr>
            <w:tcW w:w="840"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883" w:wrap="notBeside" w:vAnchor="text" w:hAnchor="text" w:xAlign="center" w:y="1"/>
              <w:shd w:val="clear" w:color="auto" w:fill="auto"/>
              <w:spacing w:before="0" w:after="0" w:line="240" w:lineRule="exact"/>
              <w:jc w:val="left"/>
            </w:pPr>
            <w:r>
              <w:rPr>
                <w:color w:val="000000"/>
              </w:rPr>
              <w:t>болота</w:t>
            </w:r>
          </w:p>
        </w:tc>
        <w:tc>
          <w:tcPr>
            <w:tcW w:w="840"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883" w:wrap="notBeside" w:vAnchor="text" w:hAnchor="text" w:xAlign="center" w:y="1"/>
              <w:shd w:val="clear" w:color="auto" w:fill="auto"/>
              <w:spacing w:before="0" w:after="60" w:line="240" w:lineRule="exact"/>
              <w:ind w:left="240"/>
              <w:jc w:val="left"/>
            </w:pPr>
            <w:proofErr w:type="spellStart"/>
            <w:r>
              <w:rPr>
                <w:color w:val="000000"/>
              </w:rPr>
              <w:t>дру</w:t>
            </w:r>
            <w:proofErr w:type="spellEnd"/>
            <w:r>
              <w:rPr>
                <w:color w:val="000000"/>
              </w:rPr>
              <w:softHyphen/>
            </w:r>
          </w:p>
          <w:p w:rsidR="00551B07" w:rsidRDefault="00551B07" w:rsidP="00D05DCA">
            <w:pPr>
              <w:pStyle w:val="211"/>
              <w:framePr w:w="9883" w:wrap="notBeside" w:vAnchor="text" w:hAnchor="text" w:xAlign="center" w:y="1"/>
              <w:shd w:val="clear" w:color="auto" w:fill="auto"/>
              <w:spacing w:before="60" w:after="0" w:line="240" w:lineRule="exact"/>
              <w:jc w:val="center"/>
            </w:pPr>
            <w:proofErr w:type="spellStart"/>
            <w:r>
              <w:rPr>
                <w:color w:val="000000"/>
              </w:rPr>
              <w:t>гие</w:t>
            </w:r>
            <w:proofErr w:type="spellEnd"/>
          </w:p>
        </w:tc>
        <w:tc>
          <w:tcPr>
            <w:tcW w:w="869" w:type="dxa"/>
            <w:tcBorders>
              <w:top w:val="single" w:sz="4" w:space="0" w:color="auto"/>
              <w:left w:val="single" w:sz="4" w:space="0" w:color="auto"/>
              <w:bottom w:val="nil"/>
              <w:right w:val="single" w:sz="4" w:space="0" w:color="auto"/>
            </w:tcBorders>
            <w:shd w:val="clear" w:color="auto" w:fill="FFFFFF"/>
            <w:vAlign w:val="center"/>
          </w:tcPr>
          <w:p w:rsidR="00551B07" w:rsidRDefault="00551B07" w:rsidP="00D05DCA">
            <w:pPr>
              <w:pStyle w:val="211"/>
              <w:framePr w:w="9883" w:wrap="notBeside" w:vAnchor="text" w:hAnchor="text" w:xAlign="center" w:y="1"/>
              <w:shd w:val="clear" w:color="auto" w:fill="auto"/>
              <w:spacing w:before="0" w:after="0" w:line="240" w:lineRule="exact"/>
              <w:ind w:left="180"/>
              <w:jc w:val="left"/>
            </w:pPr>
            <w:r>
              <w:rPr>
                <w:color w:val="000000"/>
              </w:rPr>
              <w:t>итого</w:t>
            </w:r>
          </w:p>
        </w:tc>
      </w:tr>
      <w:tr w:rsidR="00551B07" w:rsidTr="00D05DCA">
        <w:trPr>
          <w:trHeight w:hRule="exact" w:val="288"/>
          <w:jc w:val="center"/>
        </w:trPr>
        <w:tc>
          <w:tcPr>
            <w:tcW w:w="893"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883" w:wrap="notBeside" w:vAnchor="text" w:hAnchor="text" w:xAlign="center" w:y="1"/>
              <w:shd w:val="clear" w:color="auto" w:fill="auto"/>
              <w:spacing w:before="0" w:after="0" w:line="240" w:lineRule="exact"/>
              <w:jc w:val="center"/>
            </w:pPr>
            <w:r>
              <w:rPr>
                <w:color w:val="000000"/>
              </w:rPr>
              <w:t>1</w:t>
            </w:r>
          </w:p>
        </w:tc>
        <w:tc>
          <w:tcPr>
            <w:tcW w:w="111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883" w:wrap="notBeside" w:vAnchor="text" w:hAnchor="text" w:xAlign="center" w:y="1"/>
              <w:shd w:val="clear" w:color="auto" w:fill="auto"/>
              <w:spacing w:before="0" w:after="0" w:line="240" w:lineRule="exact"/>
              <w:jc w:val="center"/>
            </w:pPr>
            <w:r>
              <w:rPr>
                <w:color w:val="000000"/>
              </w:rPr>
              <w:t>2</w:t>
            </w:r>
          </w:p>
        </w:tc>
        <w:tc>
          <w:tcPr>
            <w:tcW w:w="1042"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883" w:wrap="notBeside" w:vAnchor="text" w:hAnchor="text" w:xAlign="center" w:y="1"/>
              <w:shd w:val="clear" w:color="auto" w:fill="auto"/>
              <w:spacing w:before="0" w:after="0" w:line="240" w:lineRule="exact"/>
              <w:jc w:val="center"/>
            </w:pPr>
            <w:r>
              <w:rPr>
                <w:color w:val="000000"/>
              </w:rPr>
              <w:t>3</w:t>
            </w:r>
          </w:p>
        </w:tc>
        <w:tc>
          <w:tcPr>
            <w:tcW w:w="941"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883" w:wrap="notBeside" w:vAnchor="text" w:hAnchor="text" w:xAlign="center" w:y="1"/>
              <w:shd w:val="clear" w:color="auto" w:fill="auto"/>
              <w:spacing w:before="0" w:after="0" w:line="240" w:lineRule="exact"/>
              <w:jc w:val="center"/>
            </w:pPr>
            <w:r>
              <w:rPr>
                <w:color w:val="000000"/>
              </w:rPr>
              <w:t>4</w:t>
            </w:r>
          </w:p>
        </w:tc>
        <w:tc>
          <w:tcPr>
            <w:tcW w:w="989"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883" w:wrap="notBeside" w:vAnchor="text" w:hAnchor="text" w:xAlign="center" w:y="1"/>
              <w:shd w:val="clear" w:color="auto" w:fill="auto"/>
              <w:spacing w:before="0" w:after="0" w:line="240" w:lineRule="exact"/>
              <w:jc w:val="center"/>
            </w:pPr>
            <w:r>
              <w:rPr>
                <w:color w:val="000000"/>
              </w:rPr>
              <w:t>5</w:t>
            </w:r>
          </w:p>
        </w:tc>
        <w:tc>
          <w:tcPr>
            <w:tcW w:w="869"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883" w:wrap="notBeside" w:vAnchor="text" w:hAnchor="text" w:xAlign="center" w:y="1"/>
              <w:shd w:val="clear" w:color="auto" w:fill="auto"/>
              <w:spacing w:before="0" w:after="0" w:line="240" w:lineRule="exact"/>
              <w:jc w:val="center"/>
            </w:pPr>
            <w:r>
              <w:rPr>
                <w:color w:val="000000"/>
              </w:rPr>
              <w:t>6</w:t>
            </w:r>
          </w:p>
        </w:tc>
        <w:tc>
          <w:tcPr>
            <w:tcW w:w="773"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883" w:wrap="notBeside" w:vAnchor="text" w:hAnchor="text" w:xAlign="center" w:y="1"/>
              <w:shd w:val="clear" w:color="auto" w:fill="auto"/>
              <w:spacing w:before="0" w:after="0" w:line="240" w:lineRule="exact"/>
              <w:ind w:left="300"/>
              <w:jc w:val="left"/>
            </w:pPr>
            <w:r>
              <w:rPr>
                <w:color w:val="000000"/>
              </w:rPr>
              <w:t>7</w:t>
            </w:r>
          </w:p>
        </w:tc>
        <w:tc>
          <w:tcPr>
            <w:tcW w:w="715"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883" w:wrap="notBeside" w:vAnchor="text" w:hAnchor="text" w:xAlign="center" w:y="1"/>
              <w:shd w:val="clear" w:color="auto" w:fill="auto"/>
              <w:spacing w:before="0" w:after="0" w:line="240" w:lineRule="exact"/>
              <w:ind w:left="320"/>
              <w:jc w:val="left"/>
            </w:pPr>
            <w:r>
              <w:rPr>
                <w:color w:val="000000"/>
              </w:rPr>
              <w:t>8</w:t>
            </w:r>
          </w:p>
        </w:tc>
        <w:tc>
          <w:tcPr>
            <w:tcW w:w="840"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883" w:wrap="notBeside" w:vAnchor="text" w:hAnchor="text" w:xAlign="center" w:y="1"/>
              <w:shd w:val="clear" w:color="auto" w:fill="auto"/>
              <w:spacing w:before="0" w:after="0" w:line="240" w:lineRule="exact"/>
              <w:jc w:val="center"/>
            </w:pPr>
            <w:r>
              <w:rPr>
                <w:color w:val="000000"/>
              </w:rPr>
              <w:t>9</w:t>
            </w:r>
          </w:p>
        </w:tc>
        <w:tc>
          <w:tcPr>
            <w:tcW w:w="840"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883" w:wrap="notBeside" w:vAnchor="text" w:hAnchor="text" w:xAlign="center" w:y="1"/>
              <w:shd w:val="clear" w:color="auto" w:fill="auto"/>
              <w:spacing w:before="0" w:after="0" w:line="240" w:lineRule="exact"/>
              <w:ind w:left="340"/>
              <w:jc w:val="left"/>
            </w:pPr>
            <w:r>
              <w:rPr>
                <w:color w:val="000000"/>
              </w:rPr>
              <w:t>10</w:t>
            </w:r>
          </w:p>
        </w:tc>
        <w:tc>
          <w:tcPr>
            <w:tcW w:w="869" w:type="dxa"/>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9883" w:wrap="notBeside" w:vAnchor="text" w:hAnchor="text" w:xAlign="center" w:y="1"/>
              <w:shd w:val="clear" w:color="auto" w:fill="auto"/>
              <w:spacing w:before="0" w:after="0" w:line="240" w:lineRule="exact"/>
              <w:ind w:left="340"/>
              <w:jc w:val="left"/>
            </w:pPr>
            <w:r>
              <w:rPr>
                <w:color w:val="000000"/>
              </w:rPr>
              <w:t>11</w:t>
            </w:r>
          </w:p>
        </w:tc>
      </w:tr>
      <w:tr w:rsidR="00551B07" w:rsidTr="00D05DCA">
        <w:trPr>
          <w:trHeight w:hRule="exact" w:val="302"/>
          <w:jc w:val="center"/>
        </w:trPr>
        <w:tc>
          <w:tcPr>
            <w:tcW w:w="893" w:type="dxa"/>
            <w:tcBorders>
              <w:top w:val="single" w:sz="4" w:space="0" w:color="auto"/>
              <w:left w:val="single" w:sz="4" w:space="0" w:color="auto"/>
              <w:bottom w:val="single" w:sz="4" w:space="0" w:color="auto"/>
              <w:right w:val="nil"/>
            </w:tcBorders>
            <w:shd w:val="clear" w:color="auto" w:fill="FFFFFF"/>
            <w:vAlign w:val="bottom"/>
          </w:tcPr>
          <w:p w:rsidR="00551B07" w:rsidRDefault="00551B07" w:rsidP="00D05DCA">
            <w:pPr>
              <w:pStyle w:val="211"/>
              <w:framePr w:w="9883" w:wrap="notBeside" w:vAnchor="text" w:hAnchor="text" w:xAlign="center" w:y="1"/>
              <w:shd w:val="clear" w:color="auto" w:fill="auto"/>
              <w:spacing w:before="0" w:after="0" w:line="240" w:lineRule="exact"/>
              <w:ind w:left="240"/>
              <w:jc w:val="left"/>
            </w:pPr>
            <w:r>
              <w:rPr>
                <w:color w:val="000000"/>
              </w:rPr>
              <w:t>9000</w:t>
            </w:r>
          </w:p>
        </w:tc>
        <w:tc>
          <w:tcPr>
            <w:tcW w:w="1114"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883" w:wrap="notBeside" w:vAnchor="text" w:hAnchor="text" w:xAlign="center" w:y="1"/>
              <w:shd w:val="clear" w:color="auto" w:fill="auto"/>
              <w:spacing w:before="0" w:after="0" w:line="240" w:lineRule="exact"/>
              <w:jc w:val="center"/>
            </w:pPr>
            <w:r>
              <w:rPr>
                <w:color w:val="000000"/>
              </w:rPr>
              <w:t>-</w:t>
            </w:r>
          </w:p>
        </w:tc>
        <w:tc>
          <w:tcPr>
            <w:tcW w:w="1042" w:type="dxa"/>
            <w:tcBorders>
              <w:top w:val="single" w:sz="4" w:space="0" w:color="auto"/>
              <w:left w:val="single" w:sz="4" w:space="0" w:color="auto"/>
              <w:bottom w:val="single" w:sz="4" w:space="0" w:color="auto"/>
              <w:right w:val="nil"/>
            </w:tcBorders>
            <w:shd w:val="clear" w:color="auto" w:fill="FFFFFF"/>
            <w:vAlign w:val="bottom"/>
          </w:tcPr>
          <w:p w:rsidR="00551B07" w:rsidRDefault="00551B07" w:rsidP="00D05DCA">
            <w:pPr>
              <w:pStyle w:val="211"/>
              <w:framePr w:w="9883" w:wrap="notBeside" w:vAnchor="text" w:hAnchor="text" w:xAlign="center" w:y="1"/>
              <w:shd w:val="clear" w:color="auto" w:fill="auto"/>
              <w:spacing w:before="0" w:after="0" w:line="240" w:lineRule="exact"/>
              <w:ind w:left="300"/>
              <w:jc w:val="left"/>
            </w:pPr>
            <w:r>
              <w:rPr>
                <w:color w:val="000000"/>
              </w:rPr>
              <w:t>5000</w:t>
            </w:r>
          </w:p>
        </w:tc>
        <w:tc>
          <w:tcPr>
            <w:tcW w:w="941"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883" w:wrap="notBeside" w:vAnchor="text" w:hAnchor="text" w:xAlign="center" w:y="1"/>
              <w:shd w:val="clear" w:color="auto" w:fill="auto"/>
              <w:spacing w:before="0" w:after="0" w:line="240" w:lineRule="exact"/>
              <w:jc w:val="center"/>
            </w:pPr>
            <w:r>
              <w:rPr>
                <w:color w:val="000000"/>
              </w:rPr>
              <w:t>-</w:t>
            </w:r>
          </w:p>
        </w:tc>
        <w:tc>
          <w:tcPr>
            <w:tcW w:w="989" w:type="dxa"/>
            <w:tcBorders>
              <w:top w:val="single" w:sz="4" w:space="0" w:color="auto"/>
              <w:left w:val="single" w:sz="4" w:space="0" w:color="auto"/>
              <w:bottom w:val="single" w:sz="4" w:space="0" w:color="auto"/>
              <w:right w:val="nil"/>
            </w:tcBorders>
            <w:shd w:val="clear" w:color="auto" w:fill="FFFFFF"/>
            <w:vAlign w:val="bottom"/>
          </w:tcPr>
          <w:p w:rsidR="00551B07" w:rsidRDefault="00551B07" w:rsidP="00D05DCA">
            <w:pPr>
              <w:pStyle w:val="211"/>
              <w:framePr w:w="9883" w:wrap="notBeside" w:vAnchor="text" w:hAnchor="text" w:xAlign="center" w:y="1"/>
              <w:shd w:val="clear" w:color="auto" w:fill="auto"/>
              <w:spacing w:before="0" w:after="0" w:line="240" w:lineRule="exact"/>
              <w:ind w:left="260"/>
              <w:jc w:val="left"/>
            </w:pPr>
            <w:r>
              <w:rPr>
                <w:color w:val="000000"/>
              </w:rPr>
              <w:t>1500</w:t>
            </w:r>
          </w:p>
        </w:tc>
        <w:tc>
          <w:tcPr>
            <w:tcW w:w="869" w:type="dxa"/>
            <w:tcBorders>
              <w:top w:val="single" w:sz="4" w:space="0" w:color="auto"/>
              <w:left w:val="single" w:sz="4" w:space="0" w:color="auto"/>
              <w:bottom w:val="single" w:sz="4" w:space="0" w:color="auto"/>
              <w:right w:val="nil"/>
            </w:tcBorders>
            <w:shd w:val="clear" w:color="auto" w:fill="FFFFFF"/>
            <w:vAlign w:val="bottom"/>
          </w:tcPr>
          <w:p w:rsidR="00551B07" w:rsidRDefault="00551B07" w:rsidP="00D05DCA">
            <w:pPr>
              <w:pStyle w:val="211"/>
              <w:framePr w:w="9883" w:wrap="notBeside" w:vAnchor="text" w:hAnchor="text" w:xAlign="center" w:y="1"/>
              <w:shd w:val="clear" w:color="auto" w:fill="auto"/>
              <w:spacing w:before="0" w:after="0" w:line="240" w:lineRule="exact"/>
              <w:ind w:left="180"/>
              <w:jc w:val="left"/>
            </w:pPr>
            <w:r>
              <w:rPr>
                <w:color w:val="000000"/>
              </w:rPr>
              <w:t>6500</w:t>
            </w:r>
          </w:p>
        </w:tc>
        <w:tc>
          <w:tcPr>
            <w:tcW w:w="773" w:type="dxa"/>
            <w:tcBorders>
              <w:top w:val="single" w:sz="4" w:space="0" w:color="auto"/>
              <w:left w:val="single" w:sz="4" w:space="0" w:color="auto"/>
              <w:bottom w:val="single" w:sz="4" w:space="0" w:color="auto"/>
              <w:right w:val="nil"/>
            </w:tcBorders>
            <w:shd w:val="clear" w:color="auto" w:fill="FFFFFF"/>
            <w:vAlign w:val="bottom"/>
          </w:tcPr>
          <w:p w:rsidR="00551B07" w:rsidRDefault="00551B07" w:rsidP="00D05DCA">
            <w:pPr>
              <w:pStyle w:val="211"/>
              <w:framePr w:w="9883" w:wrap="notBeside" w:vAnchor="text" w:hAnchor="text" w:xAlign="center" w:y="1"/>
              <w:shd w:val="clear" w:color="auto" w:fill="auto"/>
              <w:spacing w:before="0" w:after="0" w:line="240" w:lineRule="exact"/>
              <w:jc w:val="left"/>
            </w:pPr>
            <w:r>
              <w:rPr>
                <w:color w:val="000000"/>
              </w:rPr>
              <w:t>2500</w:t>
            </w:r>
          </w:p>
        </w:tc>
        <w:tc>
          <w:tcPr>
            <w:tcW w:w="715" w:type="dxa"/>
            <w:tcBorders>
              <w:top w:val="single" w:sz="4" w:space="0" w:color="auto"/>
              <w:left w:val="single" w:sz="4" w:space="0" w:color="auto"/>
              <w:bottom w:val="single" w:sz="4" w:space="0" w:color="auto"/>
              <w:right w:val="nil"/>
            </w:tcBorders>
            <w:shd w:val="clear" w:color="auto" w:fill="FFFFFF"/>
          </w:tcPr>
          <w:p w:rsidR="00551B07" w:rsidRDefault="00551B07" w:rsidP="00D05DCA">
            <w:pPr>
              <w:framePr w:w="9883" w:wrap="notBeside" w:vAnchor="text" w:hAnchor="text" w:xAlign="center" w:y="1"/>
              <w:rPr>
                <w:sz w:val="10"/>
                <w:szCs w:val="10"/>
              </w:rPr>
            </w:pPr>
          </w:p>
        </w:tc>
        <w:tc>
          <w:tcPr>
            <w:tcW w:w="840"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883" w:wrap="notBeside" w:vAnchor="text" w:hAnchor="text" w:xAlign="center" w:y="1"/>
              <w:shd w:val="clear" w:color="auto" w:fill="auto"/>
              <w:spacing w:before="0" w:after="0" w:line="240" w:lineRule="exact"/>
              <w:jc w:val="center"/>
            </w:pPr>
            <w:r>
              <w:rPr>
                <w:color w:val="000000"/>
              </w:rPr>
              <w:t>-</w:t>
            </w:r>
          </w:p>
        </w:tc>
        <w:tc>
          <w:tcPr>
            <w:tcW w:w="840"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883" w:wrap="notBeside" w:vAnchor="text" w:hAnchor="text" w:xAlign="center" w:y="1"/>
              <w:shd w:val="clear" w:color="auto" w:fill="auto"/>
              <w:spacing w:before="0" w:after="0" w:line="240" w:lineRule="exact"/>
              <w:jc w:val="center"/>
            </w:pPr>
            <w:r>
              <w:rPr>
                <w:color w:val="000000"/>
              </w:rPr>
              <w:t>-</w:t>
            </w:r>
          </w:p>
        </w:tc>
        <w:tc>
          <w:tcPr>
            <w:tcW w:w="869" w:type="dxa"/>
            <w:tcBorders>
              <w:top w:val="single" w:sz="4" w:space="0" w:color="auto"/>
              <w:left w:val="single" w:sz="4" w:space="0" w:color="auto"/>
              <w:bottom w:val="single" w:sz="4" w:space="0" w:color="auto"/>
              <w:right w:val="single" w:sz="4" w:space="0" w:color="auto"/>
            </w:tcBorders>
            <w:shd w:val="clear" w:color="auto" w:fill="FFFFFF"/>
            <w:vAlign w:val="bottom"/>
          </w:tcPr>
          <w:p w:rsidR="00551B07" w:rsidRDefault="00551B07" w:rsidP="00D05DCA">
            <w:pPr>
              <w:pStyle w:val="211"/>
              <w:framePr w:w="9883" w:wrap="notBeside" w:vAnchor="text" w:hAnchor="text" w:xAlign="center" w:y="1"/>
              <w:shd w:val="clear" w:color="auto" w:fill="auto"/>
              <w:spacing w:before="0" w:after="0" w:line="240" w:lineRule="exact"/>
              <w:ind w:left="180"/>
              <w:jc w:val="left"/>
            </w:pPr>
            <w:r>
              <w:rPr>
                <w:color w:val="000000"/>
              </w:rPr>
              <w:t>2500</w:t>
            </w:r>
          </w:p>
        </w:tc>
      </w:tr>
    </w:tbl>
    <w:p w:rsidR="00551B07" w:rsidRDefault="00551B07" w:rsidP="00551B07">
      <w:pPr>
        <w:framePr w:w="9883" w:wrap="notBeside" w:vAnchor="text" w:hAnchor="text" w:xAlign="center" w:y="1"/>
        <w:rPr>
          <w:sz w:val="2"/>
          <w:szCs w:val="2"/>
        </w:rPr>
      </w:pPr>
    </w:p>
    <w:p w:rsidR="00551B07" w:rsidRDefault="00551B07" w:rsidP="00551B07">
      <w:pPr>
        <w:spacing w:line="480" w:lineRule="exact"/>
      </w:pPr>
    </w:p>
    <w:p w:rsidR="00551B07" w:rsidRDefault="00551B07" w:rsidP="00551B07">
      <w:pPr>
        <w:pStyle w:val="affe"/>
        <w:framePr w:w="9480" w:wrap="notBeside" w:vAnchor="text" w:hAnchor="text" w:xAlign="center" w:y="1"/>
        <w:shd w:val="clear" w:color="auto" w:fill="auto"/>
        <w:spacing w:line="240" w:lineRule="exact"/>
        <w:jc w:val="left"/>
      </w:pPr>
      <w:r>
        <w:rPr>
          <w:rStyle w:val="affd"/>
          <w:color w:val="000000"/>
        </w:rPr>
        <w:t>2. Характеристика насаждений лесного участка</w:t>
      </w:r>
    </w:p>
    <w:tbl>
      <w:tblPr>
        <w:tblW w:w="0" w:type="auto"/>
        <w:jc w:val="center"/>
        <w:tblLayout w:type="fixed"/>
        <w:tblCellMar>
          <w:left w:w="0" w:type="dxa"/>
          <w:right w:w="0" w:type="dxa"/>
        </w:tblCellMar>
        <w:tblLook w:val="0000" w:firstRow="0" w:lastRow="0" w:firstColumn="0" w:lastColumn="0" w:noHBand="0" w:noVBand="0"/>
      </w:tblPr>
      <w:tblGrid>
        <w:gridCol w:w="1267"/>
        <w:gridCol w:w="624"/>
        <w:gridCol w:w="864"/>
        <w:gridCol w:w="1416"/>
        <w:gridCol w:w="1325"/>
        <w:gridCol w:w="811"/>
        <w:gridCol w:w="1099"/>
        <w:gridCol w:w="1032"/>
        <w:gridCol w:w="1042"/>
      </w:tblGrid>
      <w:tr w:rsidR="00551B07" w:rsidTr="00D05DCA">
        <w:trPr>
          <w:trHeight w:hRule="exact" w:val="566"/>
          <w:jc w:val="center"/>
        </w:trPr>
        <w:tc>
          <w:tcPr>
            <w:tcW w:w="1267"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274" w:lineRule="exact"/>
              <w:ind w:left="240"/>
              <w:jc w:val="left"/>
            </w:pPr>
            <w:r>
              <w:rPr>
                <w:color w:val="000000"/>
              </w:rPr>
              <w:t>Целевое</w:t>
            </w:r>
          </w:p>
          <w:p w:rsidR="00551B07" w:rsidRDefault="00551B07" w:rsidP="00D05DCA">
            <w:pPr>
              <w:pStyle w:val="211"/>
              <w:framePr w:w="9480" w:wrap="notBeside" w:vAnchor="text" w:hAnchor="text" w:xAlign="center" w:y="1"/>
              <w:shd w:val="clear" w:color="auto" w:fill="auto"/>
              <w:spacing w:before="0" w:after="0" w:line="274" w:lineRule="exact"/>
              <w:jc w:val="left"/>
            </w:pPr>
            <w:r>
              <w:rPr>
                <w:color w:val="000000"/>
              </w:rPr>
              <w:t>назначение</w:t>
            </w:r>
          </w:p>
          <w:p w:rsidR="00551B07" w:rsidRDefault="00551B07" w:rsidP="00D05DCA">
            <w:pPr>
              <w:pStyle w:val="211"/>
              <w:framePr w:w="9480" w:wrap="notBeside" w:vAnchor="text" w:hAnchor="text" w:xAlign="center" w:y="1"/>
              <w:shd w:val="clear" w:color="auto" w:fill="auto"/>
              <w:spacing w:before="0" w:after="0" w:line="274" w:lineRule="exact"/>
              <w:jc w:val="center"/>
            </w:pPr>
            <w:r>
              <w:rPr>
                <w:color w:val="000000"/>
              </w:rPr>
              <w:t>лесов</w:t>
            </w:r>
          </w:p>
        </w:tc>
        <w:tc>
          <w:tcPr>
            <w:tcW w:w="624"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274" w:lineRule="exact"/>
              <w:jc w:val="left"/>
            </w:pPr>
            <w:r>
              <w:rPr>
                <w:color w:val="000000"/>
              </w:rPr>
              <w:t>Но</w:t>
            </w:r>
          </w:p>
          <w:p w:rsidR="00551B07" w:rsidRDefault="00551B07" w:rsidP="00D05DCA">
            <w:pPr>
              <w:pStyle w:val="211"/>
              <w:framePr w:w="9480" w:wrap="notBeside" w:vAnchor="text" w:hAnchor="text" w:xAlign="center" w:y="1"/>
              <w:shd w:val="clear" w:color="auto" w:fill="auto"/>
              <w:spacing w:before="0" w:after="0" w:line="274" w:lineRule="exact"/>
              <w:jc w:val="left"/>
            </w:pPr>
            <w:r>
              <w:rPr>
                <w:color w:val="000000"/>
              </w:rPr>
              <w:t>мер</w:t>
            </w:r>
          </w:p>
          <w:p w:rsidR="00551B07" w:rsidRDefault="00551B07" w:rsidP="00D05DCA">
            <w:pPr>
              <w:pStyle w:val="211"/>
              <w:framePr w:w="9480" w:wrap="notBeside" w:vAnchor="text" w:hAnchor="text" w:xAlign="center" w:y="1"/>
              <w:shd w:val="clear" w:color="auto" w:fill="auto"/>
              <w:spacing w:before="0" w:after="0" w:line="274" w:lineRule="exact"/>
              <w:jc w:val="left"/>
            </w:pPr>
            <w:proofErr w:type="spellStart"/>
            <w:r>
              <w:rPr>
                <w:color w:val="000000"/>
              </w:rPr>
              <w:t>квар</w:t>
            </w:r>
            <w:proofErr w:type="spellEnd"/>
          </w:p>
          <w:p w:rsidR="00551B07" w:rsidRDefault="00551B07" w:rsidP="00D05DCA">
            <w:pPr>
              <w:pStyle w:val="211"/>
              <w:framePr w:w="9480" w:wrap="notBeside" w:vAnchor="text" w:hAnchor="text" w:xAlign="center" w:y="1"/>
              <w:shd w:val="clear" w:color="auto" w:fill="auto"/>
              <w:spacing w:before="0" w:after="0" w:line="274" w:lineRule="exact"/>
              <w:jc w:val="left"/>
            </w:pPr>
            <w:r>
              <w:rPr>
                <w:color w:val="000000"/>
              </w:rPr>
              <w:t>тала</w:t>
            </w:r>
          </w:p>
        </w:tc>
        <w:tc>
          <w:tcPr>
            <w:tcW w:w="864" w:type="dxa"/>
            <w:vMerge w:val="restart"/>
            <w:tcBorders>
              <w:top w:val="single" w:sz="4" w:space="0" w:color="auto"/>
              <w:left w:val="single" w:sz="4" w:space="0" w:color="auto"/>
              <w:bottom w:val="nil"/>
              <w:right w:val="nil"/>
            </w:tcBorders>
            <w:shd w:val="clear" w:color="auto" w:fill="FFFFFF"/>
          </w:tcPr>
          <w:p w:rsidR="00551B07" w:rsidRDefault="00551B07" w:rsidP="00D05DCA">
            <w:pPr>
              <w:pStyle w:val="211"/>
              <w:framePr w:w="9480" w:wrap="notBeside" w:vAnchor="text" w:hAnchor="text" w:xAlign="center" w:y="1"/>
              <w:shd w:val="clear" w:color="auto" w:fill="auto"/>
              <w:spacing w:before="0" w:line="240" w:lineRule="exact"/>
              <w:jc w:val="left"/>
            </w:pPr>
            <w:r>
              <w:rPr>
                <w:color w:val="000000"/>
              </w:rPr>
              <w:t>Номер</w:t>
            </w:r>
          </w:p>
          <w:p w:rsidR="00551B07" w:rsidRDefault="00551B07" w:rsidP="00D05DCA">
            <w:pPr>
              <w:pStyle w:val="211"/>
              <w:framePr w:w="9480" w:wrap="notBeside" w:vAnchor="text" w:hAnchor="text" w:xAlign="center" w:y="1"/>
              <w:shd w:val="clear" w:color="auto" w:fill="auto"/>
              <w:spacing w:before="120" w:after="0" w:line="240" w:lineRule="exact"/>
              <w:jc w:val="left"/>
            </w:pPr>
            <w:r>
              <w:rPr>
                <w:color w:val="000000"/>
              </w:rPr>
              <w:t>выдела</w:t>
            </w:r>
          </w:p>
        </w:tc>
        <w:tc>
          <w:tcPr>
            <w:tcW w:w="1416"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60" w:line="240" w:lineRule="exact"/>
              <w:jc w:val="center"/>
            </w:pPr>
            <w:r>
              <w:rPr>
                <w:color w:val="000000"/>
              </w:rPr>
              <w:t>Состав</w:t>
            </w:r>
          </w:p>
          <w:p w:rsidR="00551B07" w:rsidRDefault="00551B07" w:rsidP="00D05DCA">
            <w:pPr>
              <w:pStyle w:val="211"/>
              <w:framePr w:w="9480" w:wrap="notBeside" w:vAnchor="text" w:hAnchor="text" w:xAlign="center" w:y="1"/>
              <w:shd w:val="clear" w:color="auto" w:fill="auto"/>
              <w:spacing w:before="60" w:after="0" w:line="240" w:lineRule="exact"/>
              <w:jc w:val="left"/>
            </w:pPr>
            <w:r>
              <w:rPr>
                <w:color w:val="000000"/>
              </w:rPr>
              <w:t>насаждений</w:t>
            </w:r>
          </w:p>
        </w:tc>
        <w:tc>
          <w:tcPr>
            <w:tcW w:w="1325" w:type="dxa"/>
            <w:vMerge w:val="restart"/>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480" w:wrap="notBeside" w:vAnchor="text" w:hAnchor="text" w:xAlign="center" w:y="1"/>
              <w:shd w:val="clear" w:color="auto" w:fill="auto"/>
              <w:spacing w:before="0" w:after="0" w:line="274" w:lineRule="exact"/>
              <w:ind w:firstLine="200"/>
              <w:jc w:val="left"/>
            </w:pPr>
            <w:r>
              <w:rPr>
                <w:color w:val="000000"/>
              </w:rPr>
              <w:t>Площадь (га) /запас древесины всего (</w:t>
            </w:r>
            <w:proofErr w:type="spellStart"/>
            <w:r>
              <w:rPr>
                <w:color w:val="000000"/>
              </w:rPr>
              <w:t>куб</w:t>
            </w:r>
            <w:proofErr w:type="gramStart"/>
            <w:r>
              <w:rPr>
                <w:color w:val="000000"/>
              </w:rPr>
              <w:t>.м</w:t>
            </w:r>
            <w:proofErr w:type="spellEnd"/>
            <w:proofErr w:type="gramEnd"/>
            <w:r>
              <w:rPr>
                <w:color w:val="000000"/>
              </w:rPr>
              <w:t>)</w:t>
            </w:r>
          </w:p>
        </w:tc>
        <w:tc>
          <w:tcPr>
            <w:tcW w:w="1910" w:type="dxa"/>
            <w:gridSpan w:val="2"/>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480" w:wrap="notBeside" w:vAnchor="text" w:hAnchor="text" w:xAlign="center" w:y="1"/>
              <w:shd w:val="clear" w:color="auto" w:fill="auto"/>
              <w:spacing w:before="0" w:after="0" w:line="278" w:lineRule="exact"/>
              <w:jc w:val="right"/>
            </w:pPr>
            <w:r>
              <w:rPr>
                <w:color w:val="000000"/>
              </w:rPr>
              <w:t xml:space="preserve">В том числе </w:t>
            </w:r>
            <w:proofErr w:type="gramStart"/>
            <w:r>
              <w:rPr>
                <w:color w:val="000000"/>
              </w:rPr>
              <w:t>по</w:t>
            </w:r>
            <w:proofErr w:type="gramEnd"/>
            <w:r>
              <w:rPr>
                <w:color w:val="000000"/>
              </w:rPr>
              <w:t xml:space="preserve"> древостоя </w:t>
            </w:r>
            <w:r>
              <w:rPr>
                <w:rStyle w:val="2Candara"/>
                <w:color w:val="000000"/>
              </w:rPr>
              <w:t>1</w:t>
            </w:r>
          </w:p>
        </w:tc>
        <w:tc>
          <w:tcPr>
            <w:tcW w:w="2074" w:type="dxa"/>
            <w:gridSpan w:val="2"/>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9480" w:wrap="notBeside" w:vAnchor="text" w:hAnchor="text" w:xAlign="center" w:y="1"/>
              <w:shd w:val="clear" w:color="auto" w:fill="auto"/>
              <w:spacing w:before="0" w:after="0" w:line="274" w:lineRule="exact"/>
              <w:jc w:val="left"/>
            </w:pPr>
            <w:r>
              <w:rPr>
                <w:color w:val="000000"/>
              </w:rPr>
              <w:t xml:space="preserve">группам возраста </w:t>
            </w:r>
            <w:proofErr w:type="spellStart"/>
            <w:r>
              <w:rPr>
                <w:color w:val="000000"/>
              </w:rPr>
              <w:t>кв.м</w:t>
            </w:r>
            <w:proofErr w:type="spellEnd"/>
            <w:r>
              <w:rPr>
                <w:color w:val="000000"/>
              </w:rPr>
              <w:t>./куб. м)</w:t>
            </w:r>
          </w:p>
        </w:tc>
      </w:tr>
      <w:tr w:rsidR="00551B07" w:rsidTr="00D05DCA">
        <w:trPr>
          <w:trHeight w:hRule="exact" w:val="840"/>
          <w:jc w:val="center"/>
        </w:trPr>
        <w:tc>
          <w:tcPr>
            <w:tcW w:w="1267" w:type="dxa"/>
            <w:vMerge/>
            <w:tcBorders>
              <w:top w:val="nil"/>
              <w:left w:val="single" w:sz="4" w:space="0" w:color="auto"/>
              <w:bottom w:val="nil"/>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274" w:lineRule="exact"/>
              <w:jc w:val="left"/>
            </w:pPr>
          </w:p>
        </w:tc>
        <w:tc>
          <w:tcPr>
            <w:tcW w:w="624" w:type="dxa"/>
            <w:vMerge/>
            <w:tcBorders>
              <w:top w:val="nil"/>
              <w:left w:val="single" w:sz="4" w:space="0" w:color="auto"/>
              <w:bottom w:val="nil"/>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274" w:lineRule="exact"/>
              <w:jc w:val="left"/>
            </w:pPr>
          </w:p>
        </w:tc>
        <w:tc>
          <w:tcPr>
            <w:tcW w:w="864" w:type="dxa"/>
            <w:vMerge/>
            <w:tcBorders>
              <w:top w:val="nil"/>
              <w:left w:val="single" w:sz="4" w:space="0" w:color="auto"/>
              <w:bottom w:val="nil"/>
              <w:right w:val="nil"/>
            </w:tcBorders>
            <w:shd w:val="clear" w:color="auto" w:fill="FFFFFF"/>
          </w:tcPr>
          <w:p w:rsidR="00551B07" w:rsidRDefault="00551B07" w:rsidP="00D05DCA">
            <w:pPr>
              <w:pStyle w:val="211"/>
              <w:framePr w:w="9480" w:wrap="notBeside" w:vAnchor="text" w:hAnchor="text" w:xAlign="center" w:y="1"/>
              <w:shd w:val="clear" w:color="auto" w:fill="auto"/>
              <w:spacing w:before="0" w:after="0" w:line="274" w:lineRule="exact"/>
              <w:jc w:val="left"/>
            </w:pPr>
          </w:p>
        </w:tc>
        <w:tc>
          <w:tcPr>
            <w:tcW w:w="1416" w:type="dxa"/>
            <w:vMerge/>
            <w:tcBorders>
              <w:top w:val="nil"/>
              <w:left w:val="single" w:sz="4" w:space="0" w:color="auto"/>
              <w:bottom w:val="nil"/>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274" w:lineRule="exact"/>
              <w:jc w:val="left"/>
            </w:pPr>
          </w:p>
        </w:tc>
        <w:tc>
          <w:tcPr>
            <w:tcW w:w="1325" w:type="dxa"/>
            <w:vMerge/>
            <w:tcBorders>
              <w:top w:val="nil"/>
              <w:left w:val="single" w:sz="4" w:space="0" w:color="auto"/>
              <w:bottom w:val="nil"/>
              <w:right w:val="nil"/>
            </w:tcBorders>
            <w:shd w:val="clear" w:color="auto" w:fill="FFFFFF"/>
            <w:vAlign w:val="bottom"/>
          </w:tcPr>
          <w:p w:rsidR="00551B07" w:rsidRDefault="00551B07" w:rsidP="00D05DCA">
            <w:pPr>
              <w:pStyle w:val="211"/>
              <w:framePr w:w="9480" w:wrap="notBeside" w:vAnchor="text" w:hAnchor="text" w:xAlign="center" w:y="1"/>
              <w:shd w:val="clear" w:color="auto" w:fill="auto"/>
              <w:spacing w:before="0" w:after="0" w:line="274" w:lineRule="exact"/>
              <w:jc w:val="left"/>
            </w:pPr>
          </w:p>
        </w:tc>
        <w:tc>
          <w:tcPr>
            <w:tcW w:w="811"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line="240" w:lineRule="exact"/>
              <w:jc w:val="left"/>
            </w:pPr>
            <w:r>
              <w:rPr>
                <w:color w:val="000000"/>
              </w:rPr>
              <w:t>Молод</w:t>
            </w:r>
          </w:p>
          <w:p w:rsidR="00551B07" w:rsidRDefault="00551B07" w:rsidP="00D05DCA">
            <w:pPr>
              <w:pStyle w:val="211"/>
              <w:framePr w:w="9480" w:wrap="notBeside" w:vAnchor="text" w:hAnchor="text" w:xAlign="center" w:y="1"/>
              <w:shd w:val="clear" w:color="auto" w:fill="auto"/>
              <w:spacing w:before="120" w:after="0" w:line="240" w:lineRule="exact"/>
              <w:ind w:left="160"/>
              <w:jc w:val="left"/>
            </w:pPr>
            <w:proofErr w:type="spellStart"/>
            <w:r>
              <w:rPr>
                <w:color w:val="000000"/>
              </w:rPr>
              <w:t>няки</w:t>
            </w:r>
            <w:proofErr w:type="spellEnd"/>
          </w:p>
        </w:tc>
        <w:tc>
          <w:tcPr>
            <w:tcW w:w="1099"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278" w:lineRule="exact"/>
              <w:ind w:left="180"/>
              <w:jc w:val="left"/>
            </w:pPr>
            <w:r>
              <w:rPr>
                <w:color w:val="000000"/>
              </w:rPr>
              <w:t>Средне</w:t>
            </w:r>
          </w:p>
          <w:p w:rsidR="00551B07" w:rsidRDefault="00551B07" w:rsidP="00D05DCA">
            <w:pPr>
              <w:pStyle w:val="211"/>
              <w:framePr w:w="9480" w:wrap="notBeside" w:vAnchor="text" w:hAnchor="text" w:xAlign="center" w:y="1"/>
              <w:shd w:val="clear" w:color="auto" w:fill="auto"/>
              <w:spacing w:before="0" w:after="0" w:line="278" w:lineRule="exact"/>
              <w:ind w:left="180"/>
              <w:jc w:val="left"/>
            </w:pPr>
            <w:r>
              <w:rPr>
                <w:color w:val="000000"/>
              </w:rPr>
              <w:t>возраст</w:t>
            </w:r>
          </w:p>
          <w:p w:rsidR="00551B07" w:rsidRDefault="00551B07" w:rsidP="00D05DCA">
            <w:pPr>
              <w:pStyle w:val="211"/>
              <w:framePr w:w="9480" w:wrap="notBeside" w:vAnchor="text" w:hAnchor="text" w:xAlign="center" w:y="1"/>
              <w:shd w:val="clear" w:color="auto" w:fill="auto"/>
              <w:spacing w:before="0" w:after="0" w:line="278" w:lineRule="exact"/>
              <w:jc w:val="center"/>
            </w:pPr>
            <w:proofErr w:type="spellStart"/>
            <w:r>
              <w:rPr>
                <w:color w:val="000000"/>
              </w:rPr>
              <w:t>ные</w:t>
            </w:r>
            <w:proofErr w:type="spellEnd"/>
          </w:p>
        </w:tc>
        <w:tc>
          <w:tcPr>
            <w:tcW w:w="1032"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line="240" w:lineRule="exact"/>
              <w:jc w:val="left"/>
            </w:pPr>
            <w:proofErr w:type="spellStart"/>
            <w:r>
              <w:rPr>
                <w:color w:val="000000"/>
              </w:rPr>
              <w:t>приспе</w:t>
            </w:r>
            <w:proofErr w:type="spellEnd"/>
            <w:r>
              <w:rPr>
                <w:color w:val="000000"/>
              </w:rPr>
              <w:softHyphen/>
            </w:r>
          </w:p>
          <w:p w:rsidR="00551B07" w:rsidRDefault="00551B07" w:rsidP="00D05DCA">
            <w:pPr>
              <w:pStyle w:val="211"/>
              <w:framePr w:w="9480" w:wrap="notBeside" w:vAnchor="text" w:hAnchor="text" w:xAlign="center" w:y="1"/>
              <w:shd w:val="clear" w:color="auto" w:fill="auto"/>
              <w:spacing w:before="120" w:after="0" w:line="240" w:lineRule="exact"/>
              <w:jc w:val="left"/>
            </w:pPr>
            <w:proofErr w:type="spellStart"/>
            <w:r>
              <w:rPr>
                <w:color w:val="000000"/>
              </w:rPr>
              <w:t>вающие</w:t>
            </w:r>
            <w:proofErr w:type="spellEnd"/>
          </w:p>
        </w:tc>
        <w:tc>
          <w:tcPr>
            <w:tcW w:w="1042" w:type="dxa"/>
            <w:tcBorders>
              <w:top w:val="single" w:sz="4" w:space="0" w:color="auto"/>
              <w:left w:val="single" w:sz="4" w:space="0" w:color="auto"/>
              <w:bottom w:val="nil"/>
              <w:right w:val="single" w:sz="4" w:space="0" w:color="auto"/>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278" w:lineRule="exact"/>
              <w:jc w:val="center"/>
            </w:pPr>
            <w:r>
              <w:rPr>
                <w:color w:val="000000"/>
              </w:rPr>
              <w:t xml:space="preserve">спелые и </w:t>
            </w:r>
            <w:proofErr w:type="gramStart"/>
            <w:r>
              <w:rPr>
                <w:color w:val="000000"/>
              </w:rPr>
              <w:t xml:space="preserve">перестой </w:t>
            </w:r>
            <w:proofErr w:type="spellStart"/>
            <w:r>
              <w:rPr>
                <w:color w:val="000000"/>
              </w:rPr>
              <w:t>ные</w:t>
            </w:r>
            <w:proofErr w:type="spellEnd"/>
            <w:proofErr w:type="gramEnd"/>
          </w:p>
        </w:tc>
      </w:tr>
      <w:tr w:rsidR="00551B07" w:rsidTr="00D05DCA">
        <w:trPr>
          <w:trHeight w:hRule="exact" w:val="288"/>
          <w:jc w:val="center"/>
        </w:trPr>
        <w:tc>
          <w:tcPr>
            <w:tcW w:w="126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480" w:wrap="notBeside" w:vAnchor="text" w:hAnchor="text" w:xAlign="center" w:y="1"/>
              <w:shd w:val="clear" w:color="auto" w:fill="auto"/>
              <w:spacing w:before="0" w:after="0" w:line="240" w:lineRule="exact"/>
              <w:jc w:val="center"/>
            </w:pPr>
            <w:r>
              <w:rPr>
                <w:color w:val="000000"/>
              </w:rPr>
              <w:t>1</w:t>
            </w:r>
          </w:p>
        </w:tc>
        <w:tc>
          <w:tcPr>
            <w:tcW w:w="62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480" w:wrap="notBeside" w:vAnchor="text" w:hAnchor="text" w:xAlign="center" w:y="1"/>
              <w:shd w:val="clear" w:color="auto" w:fill="auto"/>
              <w:spacing w:before="0" w:after="0" w:line="240" w:lineRule="exact"/>
              <w:ind w:left="260"/>
              <w:jc w:val="left"/>
            </w:pPr>
            <w:r>
              <w:rPr>
                <w:color w:val="000000"/>
              </w:rPr>
              <w:t>2</w:t>
            </w:r>
          </w:p>
        </w:tc>
        <w:tc>
          <w:tcPr>
            <w:tcW w:w="864" w:type="dxa"/>
            <w:tcBorders>
              <w:top w:val="single" w:sz="4" w:space="0" w:color="auto"/>
              <w:left w:val="single" w:sz="4" w:space="0" w:color="auto"/>
              <w:bottom w:val="nil"/>
              <w:right w:val="nil"/>
            </w:tcBorders>
            <w:shd w:val="clear" w:color="auto" w:fill="FFFFFF"/>
          </w:tcPr>
          <w:p w:rsidR="00551B07" w:rsidRDefault="00551B07" w:rsidP="00D05DCA">
            <w:pPr>
              <w:pStyle w:val="211"/>
              <w:framePr w:w="9480" w:wrap="notBeside" w:vAnchor="text" w:hAnchor="text" w:xAlign="center" w:y="1"/>
              <w:shd w:val="clear" w:color="auto" w:fill="auto"/>
              <w:spacing w:before="0" w:after="0" w:line="240" w:lineRule="exact"/>
              <w:jc w:val="center"/>
            </w:pPr>
            <w:r>
              <w:rPr>
                <w:color w:val="000000"/>
              </w:rPr>
              <w:t>3</w:t>
            </w:r>
          </w:p>
        </w:tc>
        <w:tc>
          <w:tcPr>
            <w:tcW w:w="1416" w:type="dxa"/>
            <w:tcBorders>
              <w:top w:val="single" w:sz="4" w:space="0" w:color="auto"/>
              <w:left w:val="single" w:sz="4" w:space="0" w:color="auto"/>
              <w:bottom w:val="nil"/>
              <w:right w:val="nil"/>
            </w:tcBorders>
            <w:shd w:val="clear" w:color="auto" w:fill="FFFFFF"/>
          </w:tcPr>
          <w:p w:rsidR="00551B07" w:rsidRDefault="00551B07" w:rsidP="00D05DCA">
            <w:pPr>
              <w:pStyle w:val="211"/>
              <w:framePr w:w="9480" w:wrap="notBeside" w:vAnchor="text" w:hAnchor="text" w:xAlign="center" w:y="1"/>
              <w:shd w:val="clear" w:color="auto" w:fill="auto"/>
              <w:spacing w:before="0" w:after="0" w:line="240" w:lineRule="exact"/>
              <w:jc w:val="center"/>
            </w:pPr>
            <w:r>
              <w:rPr>
                <w:color w:val="000000"/>
              </w:rPr>
              <w:t>4</w:t>
            </w:r>
          </w:p>
        </w:tc>
        <w:tc>
          <w:tcPr>
            <w:tcW w:w="1325" w:type="dxa"/>
            <w:tcBorders>
              <w:top w:val="single" w:sz="4" w:space="0" w:color="auto"/>
              <w:left w:val="single" w:sz="4" w:space="0" w:color="auto"/>
              <w:bottom w:val="nil"/>
              <w:right w:val="nil"/>
            </w:tcBorders>
            <w:shd w:val="clear" w:color="auto" w:fill="FFFFFF"/>
          </w:tcPr>
          <w:p w:rsidR="00551B07" w:rsidRDefault="00551B07" w:rsidP="00D05DCA">
            <w:pPr>
              <w:pStyle w:val="211"/>
              <w:framePr w:w="9480" w:wrap="notBeside" w:vAnchor="text" w:hAnchor="text" w:xAlign="center" w:y="1"/>
              <w:shd w:val="clear" w:color="auto" w:fill="auto"/>
              <w:spacing w:before="0" w:after="0" w:line="240" w:lineRule="exact"/>
              <w:jc w:val="center"/>
            </w:pPr>
            <w:r>
              <w:rPr>
                <w:color w:val="000000"/>
              </w:rPr>
              <w:t>5</w:t>
            </w:r>
          </w:p>
        </w:tc>
        <w:tc>
          <w:tcPr>
            <w:tcW w:w="811"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480" w:wrap="notBeside" w:vAnchor="text" w:hAnchor="text" w:xAlign="center" w:y="1"/>
              <w:shd w:val="clear" w:color="auto" w:fill="auto"/>
              <w:spacing w:before="0" w:after="0" w:line="240" w:lineRule="exact"/>
              <w:jc w:val="center"/>
            </w:pPr>
            <w:r>
              <w:rPr>
                <w:color w:val="000000"/>
              </w:rPr>
              <w:t>6</w:t>
            </w:r>
          </w:p>
        </w:tc>
        <w:tc>
          <w:tcPr>
            <w:tcW w:w="1099" w:type="dxa"/>
            <w:tcBorders>
              <w:top w:val="single" w:sz="4" w:space="0" w:color="auto"/>
              <w:left w:val="single" w:sz="4" w:space="0" w:color="auto"/>
              <w:bottom w:val="nil"/>
              <w:right w:val="nil"/>
            </w:tcBorders>
            <w:shd w:val="clear" w:color="auto" w:fill="FFFFFF"/>
          </w:tcPr>
          <w:p w:rsidR="00551B07" w:rsidRDefault="00551B07" w:rsidP="00D05DCA">
            <w:pPr>
              <w:pStyle w:val="211"/>
              <w:framePr w:w="9480" w:wrap="notBeside" w:vAnchor="text" w:hAnchor="text" w:xAlign="center" w:y="1"/>
              <w:shd w:val="clear" w:color="auto" w:fill="auto"/>
              <w:spacing w:before="0" w:after="0" w:line="240" w:lineRule="exact"/>
              <w:jc w:val="center"/>
            </w:pPr>
            <w:r>
              <w:rPr>
                <w:color w:val="000000"/>
              </w:rPr>
              <w:t>7</w:t>
            </w:r>
          </w:p>
        </w:tc>
        <w:tc>
          <w:tcPr>
            <w:tcW w:w="1032"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480" w:wrap="notBeside" w:vAnchor="text" w:hAnchor="text" w:xAlign="center" w:y="1"/>
              <w:shd w:val="clear" w:color="auto" w:fill="auto"/>
              <w:spacing w:before="0" w:after="0" w:line="240" w:lineRule="exact"/>
              <w:jc w:val="center"/>
            </w:pPr>
            <w:r>
              <w:rPr>
                <w:color w:val="000000"/>
              </w:rPr>
              <w:t>8</w:t>
            </w:r>
          </w:p>
        </w:tc>
        <w:tc>
          <w:tcPr>
            <w:tcW w:w="1042" w:type="dxa"/>
            <w:tcBorders>
              <w:top w:val="single" w:sz="4" w:space="0" w:color="auto"/>
              <w:left w:val="single" w:sz="4" w:space="0" w:color="auto"/>
              <w:bottom w:val="nil"/>
              <w:right w:val="single" w:sz="4" w:space="0" w:color="auto"/>
            </w:tcBorders>
            <w:shd w:val="clear" w:color="auto" w:fill="FFFFFF"/>
          </w:tcPr>
          <w:p w:rsidR="00551B07" w:rsidRDefault="00551B07" w:rsidP="00D05DCA">
            <w:pPr>
              <w:pStyle w:val="211"/>
              <w:framePr w:w="9480" w:wrap="notBeside" w:vAnchor="text" w:hAnchor="text" w:xAlign="center" w:y="1"/>
              <w:shd w:val="clear" w:color="auto" w:fill="auto"/>
              <w:spacing w:before="0" w:after="0" w:line="240" w:lineRule="exact"/>
              <w:jc w:val="center"/>
            </w:pPr>
            <w:r>
              <w:rPr>
                <w:color w:val="000000"/>
              </w:rPr>
              <w:t>9</w:t>
            </w:r>
          </w:p>
        </w:tc>
      </w:tr>
      <w:tr w:rsidR="00551B07" w:rsidTr="00D05DCA">
        <w:trPr>
          <w:trHeight w:hRule="exact" w:val="283"/>
          <w:jc w:val="center"/>
        </w:trPr>
        <w:tc>
          <w:tcPr>
            <w:tcW w:w="1267"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240" w:lineRule="exact"/>
              <w:jc w:val="left"/>
            </w:pPr>
            <w:r>
              <w:rPr>
                <w:color w:val="000000"/>
              </w:rPr>
              <w:t>Защитные</w:t>
            </w:r>
          </w:p>
        </w:tc>
        <w:tc>
          <w:tcPr>
            <w:tcW w:w="624"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240" w:lineRule="exact"/>
              <w:jc w:val="left"/>
            </w:pPr>
            <w:r>
              <w:rPr>
                <w:color w:val="000000"/>
              </w:rPr>
              <w:t>143</w:t>
            </w:r>
          </w:p>
        </w:tc>
        <w:tc>
          <w:tcPr>
            <w:tcW w:w="864" w:type="dxa"/>
            <w:tcBorders>
              <w:top w:val="single" w:sz="4" w:space="0" w:color="auto"/>
              <w:left w:val="single" w:sz="4" w:space="0" w:color="auto"/>
              <w:bottom w:val="nil"/>
              <w:right w:val="nil"/>
            </w:tcBorders>
            <w:shd w:val="clear" w:color="auto" w:fill="FFFFFF"/>
          </w:tcPr>
          <w:p w:rsidR="00551B07" w:rsidRDefault="00551B07" w:rsidP="00D05DCA">
            <w:pPr>
              <w:pStyle w:val="211"/>
              <w:framePr w:w="9480" w:wrap="notBeside" w:vAnchor="text" w:hAnchor="text" w:xAlign="center" w:y="1"/>
              <w:shd w:val="clear" w:color="auto" w:fill="auto"/>
              <w:spacing w:before="0" w:after="0" w:line="240" w:lineRule="exact"/>
              <w:ind w:left="260"/>
              <w:jc w:val="left"/>
            </w:pPr>
            <w:r>
              <w:rPr>
                <w:color w:val="000000"/>
              </w:rPr>
              <w:t>ч17</w:t>
            </w:r>
          </w:p>
        </w:tc>
        <w:tc>
          <w:tcPr>
            <w:tcW w:w="1416" w:type="dxa"/>
            <w:tcBorders>
              <w:top w:val="single" w:sz="4" w:space="0" w:color="auto"/>
              <w:left w:val="single" w:sz="4" w:space="0" w:color="auto"/>
              <w:bottom w:val="nil"/>
              <w:right w:val="nil"/>
            </w:tcBorders>
            <w:shd w:val="clear" w:color="auto" w:fill="FFFFFF"/>
          </w:tcPr>
          <w:p w:rsidR="00551B07" w:rsidRDefault="00551B07" w:rsidP="00D05DCA">
            <w:pPr>
              <w:pStyle w:val="211"/>
              <w:framePr w:w="9480" w:wrap="notBeside" w:vAnchor="text" w:hAnchor="text" w:xAlign="center" w:y="1"/>
              <w:shd w:val="clear" w:color="auto" w:fill="auto"/>
              <w:spacing w:before="0" w:after="0" w:line="240" w:lineRule="exact"/>
              <w:ind w:left="220"/>
              <w:jc w:val="left"/>
            </w:pPr>
            <w:proofErr w:type="gramStart"/>
            <w:r>
              <w:rPr>
                <w:color w:val="000000"/>
              </w:rPr>
              <w:t>л</w:t>
            </w:r>
            <w:proofErr w:type="gramEnd"/>
            <w:r>
              <w:rPr>
                <w:color w:val="000000"/>
              </w:rPr>
              <w:t>/к 10Со</w:t>
            </w:r>
          </w:p>
        </w:tc>
        <w:tc>
          <w:tcPr>
            <w:tcW w:w="1325" w:type="dxa"/>
            <w:tcBorders>
              <w:top w:val="single" w:sz="4" w:space="0" w:color="auto"/>
              <w:left w:val="single" w:sz="4" w:space="0" w:color="auto"/>
              <w:bottom w:val="nil"/>
              <w:right w:val="nil"/>
            </w:tcBorders>
            <w:shd w:val="clear" w:color="auto" w:fill="FFFFFF"/>
          </w:tcPr>
          <w:p w:rsidR="00551B07" w:rsidRDefault="00551B07" w:rsidP="00D05DCA">
            <w:pPr>
              <w:pStyle w:val="211"/>
              <w:framePr w:w="9480" w:wrap="notBeside" w:vAnchor="text" w:hAnchor="text" w:xAlign="center" w:y="1"/>
              <w:shd w:val="clear" w:color="auto" w:fill="auto"/>
              <w:spacing w:before="0" w:after="0" w:line="240" w:lineRule="exact"/>
              <w:ind w:firstLine="200"/>
              <w:jc w:val="left"/>
            </w:pPr>
            <w:r>
              <w:rPr>
                <w:color w:val="000000"/>
              </w:rPr>
              <w:t>5000/115</w:t>
            </w:r>
          </w:p>
        </w:tc>
        <w:tc>
          <w:tcPr>
            <w:tcW w:w="811"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80" w:lineRule="exact"/>
              <w:jc w:val="center"/>
            </w:pPr>
            <w:r>
              <w:rPr>
                <w:rStyle w:val="24pt"/>
                <w:color w:val="000000"/>
              </w:rPr>
              <w:t>-</w:t>
            </w:r>
          </w:p>
        </w:tc>
        <w:tc>
          <w:tcPr>
            <w:tcW w:w="1099" w:type="dxa"/>
            <w:tcBorders>
              <w:top w:val="single" w:sz="4" w:space="0" w:color="auto"/>
              <w:left w:val="single" w:sz="4" w:space="0" w:color="auto"/>
              <w:bottom w:val="nil"/>
              <w:right w:val="nil"/>
            </w:tcBorders>
            <w:shd w:val="clear" w:color="auto" w:fill="FFFFFF"/>
          </w:tcPr>
          <w:p w:rsidR="00551B07" w:rsidRDefault="00551B07" w:rsidP="00D05DCA">
            <w:pPr>
              <w:pStyle w:val="211"/>
              <w:framePr w:w="9480" w:wrap="notBeside" w:vAnchor="text" w:hAnchor="text" w:xAlign="center" w:y="1"/>
              <w:shd w:val="clear" w:color="auto" w:fill="auto"/>
              <w:spacing w:before="0" w:after="0" w:line="240" w:lineRule="exact"/>
              <w:jc w:val="left"/>
            </w:pPr>
            <w:r>
              <w:rPr>
                <w:color w:val="000000"/>
              </w:rPr>
              <w:t>5000/115</w:t>
            </w:r>
          </w:p>
        </w:tc>
        <w:tc>
          <w:tcPr>
            <w:tcW w:w="1032"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80" w:lineRule="exact"/>
              <w:jc w:val="center"/>
            </w:pPr>
            <w:r>
              <w:rPr>
                <w:rStyle w:val="24pt"/>
                <w:color w:val="000000"/>
              </w:rPr>
              <w:t>-</w:t>
            </w:r>
          </w:p>
        </w:tc>
        <w:tc>
          <w:tcPr>
            <w:tcW w:w="1042" w:type="dxa"/>
            <w:tcBorders>
              <w:top w:val="single" w:sz="4" w:space="0" w:color="auto"/>
              <w:left w:val="single" w:sz="4" w:space="0" w:color="auto"/>
              <w:bottom w:val="nil"/>
              <w:right w:val="single" w:sz="4" w:space="0" w:color="auto"/>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80" w:lineRule="exact"/>
              <w:jc w:val="center"/>
            </w:pPr>
            <w:r>
              <w:rPr>
                <w:rStyle w:val="24pt"/>
                <w:color w:val="000000"/>
              </w:rPr>
              <w:t>-</w:t>
            </w:r>
          </w:p>
        </w:tc>
      </w:tr>
      <w:tr w:rsidR="00551B07" w:rsidTr="00D05DCA">
        <w:trPr>
          <w:trHeight w:hRule="exact" w:val="288"/>
          <w:jc w:val="center"/>
        </w:trPr>
        <w:tc>
          <w:tcPr>
            <w:tcW w:w="1267" w:type="dxa"/>
            <w:vMerge/>
            <w:tcBorders>
              <w:top w:val="nil"/>
              <w:left w:val="single" w:sz="4" w:space="0" w:color="auto"/>
              <w:bottom w:val="nil"/>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80" w:lineRule="exact"/>
              <w:jc w:val="center"/>
            </w:pPr>
          </w:p>
        </w:tc>
        <w:tc>
          <w:tcPr>
            <w:tcW w:w="624" w:type="dxa"/>
            <w:vMerge/>
            <w:tcBorders>
              <w:top w:val="nil"/>
              <w:left w:val="single" w:sz="4" w:space="0" w:color="auto"/>
              <w:bottom w:val="nil"/>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80" w:lineRule="exact"/>
              <w:jc w:val="center"/>
            </w:pPr>
          </w:p>
        </w:tc>
        <w:tc>
          <w:tcPr>
            <w:tcW w:w="86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480" w:wrap="notBeside" w:vAnchor="text" w:hAnchor="text" w:xAlign="center" w:y="1"/>
              <w:shd w:val="clear" w:color="auto" w:fill="auto"/>
              <w:spacing w:before="0" w:after="0" w:line="240" w:lineRule="exact"/>
              <w:ind w:left="260"/>
              <w:jc w:val="left"/>
            </w:pPr>
            <w:r>
              <w:rPr>
                <w:color w:val="000000"/>
              </w:rPr>
              <w:t>ч29</w:t>
            </w:r>
          </w:p>
        </w:tc>
        <w:tc>
          <w:tcPr>
            <w:tcW w:w="141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480" w:wrap="notBeside" w:vAnchor="text" w:hAnchor="text" w:xAlign="center" w:y="1"/>
              <w:shd w:val="clear" w:color="auto" w:fill="auto"/>
              <w:spacing w:before="0" w:after="0" w:line="240" w:lineRule="exact"/>
              <w:ind w:left="220"/>
              <w:jc w:val="left"/>
            </w:pPr>
            <w:r>
              <w:rPr>
                <w:color w:val="000000"/>
              </w:rPr>
              <w:t>прогалина</w:t>
            </w:r>
          </w:p>
        </w:tc>
        <w:tc>
          <w:tcPr>
            <w:tcW w:w="1325"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480" w:wrap="notBeside" w:vAnchor="text" w:hAnchor="text" w:xAlign="center" w:y="1"/>
              <w:shd w:val="clear" w:color="auto" w:fill="auto"/>
              <w:spacing w:before="0" w:after="0" w:line="240" w:lineRule="exact"/>
              <w:jc w:val="center"/>
            </w:pPr>
            <w:r>
              <w:rPr>
                <w:color w:val="000000"/>
              </w:rPr>
              <w:t>1500/-</w:t>
            </w:r>
          </w:p>
        </w:tc>
        <w:tc>
          <w:tcPr>
            <w:tcW w:w="811"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80" w:lineRule="exact"/>
              <w:jc w:val="center"/>
            </w:pPr>
            <w:r>
              <w:rPr>
                <w:rStyle w:val="24pt"/>
                <w:color w:val="000000"/>
              </w:rPr>
              <w:t>-</w:t>
            </w:r>
          </w:p>
        </w:tc>
        <w:tc>
          <w:tcPr>
            <w:tcW w:w="1099"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80" w:lineRule="exact"/>
              <w:jc w:val="center"/>
            </w:pPr>
            <w:r>
              <w:rPr>
                <w:rStyle w:val="24pt"/>
                <w:color w:val="000000"/>
              </w:rPr>
              <w:t>-</w:t>
            </w:r>
          </w:p>
        </w:tc>
        <w:tc>
          <w:tcPr>
            <w:tcW w:w="1032"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80" w:lineRule="exact"/>
              <w:jc w:val="center"/>
            </w:pPr>
            <w:r>
              <w:rPr>
                <w:rStyle w:val="24pt"/>
                <w:color w:val="000000"/>
              </w:rPr>
              <w:t>-</w:t>
            </w:r>
          </w:p>
        </w:tc>
        <w:tc>
          <w:tcPr>
            <w:tcW w:w="1042" w:type="dxa"/>
            <w:tcBorders>
              <w:top w:val="single" w:sz="4" w:space="0" w:color="auto"/>
              <w:left w:val="single" w:sz="4" w:space="0" w:color="auto"/>
              <w:bottom w:val="nil"/>
              <w:right w:val="single" w:sz="4" w:space="0" w:color="auto"/>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80" w:lineRule="exact"/>
              <w:jc w:val="center"/>
            </w:pPr>
            <w:r>
              <w:rPr>
                <w:rStyle w:val="24pt"/>
                <w:color w:val="000000"/>
              </w:rPr>
              <w:t>-</w:t>
            </w:r>
          </w:p>
        </w:tc>
      </w:tr>
      <w:tr w:rsidR="00551B07" w:rsidTr="00D05DCA">
        <w:trPr>
          <w:trHeight w:hRule="exact" w:val="302"/>
          <w:jc w:val="center"/>
        </w:trPr>
        <w:tc>
          <w:tcPr>
            <w:tcW w:w="1267" w:type="dxa"/>
            <w:vMerge/>
            <w:tcBorders>
              <w:top w:val="nil"/>
              <w:left w:val="single" w:sz="4" w:space="0" w:color="auto"/>
              <w:bottom w:val="single" w:sz="4" w:space="0" w:color="auto"/>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80" w:lineRule="exact"/>
              <w:jc w:val="center"/>
            </w:pPr>
          </w:p>
        </w:tc>
        <w:tc>
          <w:tcPr>
            <w:tcW w:w="624" w:type="dxa"/>
            <w:vMerge/>
            <w:tcBorders>
              <w:top w:val="nil"/>
              <w:left w:val="single" w:sz="4" w:space="0" w:color="auto"/>
              <w:bottom w:val="single" w:sz="4" w:space="0" w:color="auto"/>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80" w:lineRule="exact"/>
              <w:jc w:val="center"/>
            </w:pPr>
          </w:p>
        </w:tc>
        <w:tc>
          <w:tcPr>
            <w:tcW w:w="864"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240" w:lineRule="exact"/>
              <w:ind w:left="260"/>
              <w:jc w:val="left"/>
            </w:pPr>
            <w:r>
              <w:rPr>
                <w:color w:val="000000"/>
              </w:rPr>
              <w:t>ч42</w:t>
            </w:r>
          </w:p>
        </w:tc>
        <w:tc>
          <w:tcPr>
            <w:tcW w:w="1416"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240" w:lineRule="exact"/>
              <w:ind w:left="340"/>
              <w:jc w:val="left"/>
            </w:pPr>
            <w:r>
              <w:rPr>
                <w:color w:val="000000"/>
              </w:rPr>
              <w:t>Дорога</w:t>
            </w:r>
          </w:p>
        </w:tc>
        <w:tc>
          <w:tcPr>
            <w:tcW w:w="1325"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240" w:lineRule="exact"/>
              <w:jc w:val="center"/>
            </w:pPr>
            <w:r>
              <w:rPr>
                <w:color w:val="000000"/>
              </w:rPr>
              <w:t>2500/-</w:t>
            </w:r>
          </w:p>
        </w:tc>
        <w:tc>
          <w:tcPr>
            <w:tcW w:w="811"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240" w:lineRule="exact"/>
              <w:jc w:val="center"/>
            </w:pPr>
            <w:r>
              <w:rPr>
                <w:color w:val="000000"/>
              </w:rPr>
              <w:t>-</w:t>
            </w:r>
          </w:p>
        </w:tc>
        <w:tc>
          <w:tcPr>
            <w:tcW w:w="1099"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240" w:lineRule="exact"/>
              <w:jc w:val="center"/>
            </w:pPr>
            <w:r>
              <w:rPr>
                <w:color w:val="000000"/>
              </w:rPr>
              <w:t>-</w:t>
            </w:r>
          </w:p>
        </w:tc>
        <w:tc>
          <w:tcPr>
            <w:tcW w:w="1032"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240" w:lineRule="exact"/>
              <w:jc w:val="center"/>
            </w:pPr>
            <w:r>
              <w:rPr>
                <w:color w:val="000000"/>
              </w:rPr>
              <w:t>-</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551B07" w:rsidRDefault="00551B07" w:rsidP="00D05DCA">
            <w:pPr>
              <w:pStyle w:val="211"/>
              <w:framePr w:w="9480" w:wrap="notBeside" w:vAnchor="text" w:hAnchor="text" w:xAlign="center" w:y="1"/>
              <w:shd w:val="clear" w:color="auto" w:fill="auto"/>
              <w:spacing w:before="0" w:after="0" w:line="240" w:lineRule="exact"/>
              <w:jc w:val="center"/>
            </w:pPr>
            <w:r>
              <w:rPr>
                <w:color w:val="000000"/>
              </w:rPr>
              <w:t>-</w:t>
            </w:r>
          </w:p>
        </w:tc>
      </w:tr>
    </w:tbl>
    <w:p w:rsidR="00551B07" w:rsidRDefault="00551B07" w:rsidP="00551B07">
      <w:pPr>
        <w:framePr w:w="9480" w:wrap="notBeside" w:vAnchor="text" w:hAnchor="text" w:xAlign="center" w:y="1"/>
        <w:rPr>
          <w:sz w:val="2"/>
          <w:szCs w:val="2"/>
        </w:rPr>
      </w:pPr>
    </w:p>
    <w:p w:rsidR="00551B07" w:rsidRDefault="00551B07" w:rsidP="00551B07">
      <w:pPr>
        <w:rPr>
          <w:sz w:val="2"/>
          <w:szCs w:val="2"/>
        </w:rPr>
        <w:sectPr w:rsidR="00551B07">
          <w:type w:val="continuous"/>
          <w:pgSz w:w="11900" w:h="16840"/>
          <w:pgMar w:top="1421" w:right="461" w:bottom="2136" w:left="870" w:header="0" w:footer="3" w:gutter="0"/>
          <w:cols w:space="720"/>
          <w:noEndnote/>
          <w:docGrid w:linePitch="360"/>
        </w:sectPr>
      </w:pPr>
    </w:p>
    <w:p w:rsidR="00551B07" w:rsidRDefault="00551B07" w:rsidP="00551B07">
      <w:pPr>
        <w:pStyle w:val="affe"/>
        <w:framePr w:w="10334" w:wrap="notBeside" w:vAnchor="text" w:hAnchor="text" w:xAlign="center" w:y="1"/>
        <w:shd w:val="clear" w:color="auto" w:fill="auto"/>
        <w:spacing w:line="240" w:lineRule="exact"/>
        <w:jc w:val="left"/>
      </w:pPr>
      <w:r>
        <w:rPr>
          <w:rStyle w:val="affd"/>
          <w:color w:val="000000"/>
        </w:rPr>
        <w:lastRenderedPageBreak/>
        <w:t>3. Средние таксационные показатели насаждений лесного участка</w:t>
      </w:r>
    </w:p>
    <w:tbl>
      <w:tblPr>
        <w:tblW w:w="0" w:type="auto"/>
        <w:jc w:val="center"/>
        <w:tblLayout w:type="fixed"/>
        <w:tblCellMar>
          <w:left w:w="0" w:type="dxa"/>
          <w:right w:w="0" w:type="dxa"/>
        </w:tblCellMar>
        <w:tblLook w:val="0000" w:firstRow="0" w:lastRow="0" w:firstColumn="0" w:lastColumn="0" w:noHBand="0" w:noVBand="0"/>
      </w:tblPr>
      <w:tblGrid>
        <w:gridCol w:w="1162"/>
        <w:gridCol w:w="787"/>
        <w:gridCol w:w="720"/>
        <w:gridCol w:w="1138"/>
        <w:gridCol w:w="1416"/>
        <w:gridCol w:w="811"/>
        <w:gridCol w:w="826"/>
        <w:gridCol w:w="749"/>
        <w:gridCol w:w="1032"/>
        <w:gridCol w:w="840"/>
        <w:gridCol w:w="854"/>
      </w:tblGrid>
      <w:tr w:rsidR="00551B07" w:rsidTr="00D05DCA">
        <w:trPr>
          <w:trHeight w:hRule="exact" w:val="1138"/>
          <w:jc w:val="center"/>
        </w:trPr>
        <w:tc>
          <w:tcPr>
            <w:tcW w:w="1162"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74" w:lineRule="exact"/>
              <w:jc w:val="left"/>
            </w:pPr>
            <w:r>
              <w:rPr>
                <w:color w:val="000000"/>
              </w:rPr>
              <w:t xml:space="preserve">Целевое </w:t>
            </w:r>
            <w:proofErr w:type="spellStart"/>
            <w:proofErr w:type="gramStart"/>
            <w:r>
              <w:rPr>
                <w:color w:val="000000"/>
              </w:rPr>
              <w:t>назначе</w:t>
            </w:r>
            <w:proofErr w:type="spellEnd"/>
            <w:r>
              <w:rPr>
                <w:color w:val="000000"/>
              </w:rPr>
              <w:t xml:space="preserve"> </w:t>
            </w:r>
            <w:proofErr w:type="spellStart"/>
            <w:r>
              <w:rPr>
                <w:color w:val="000000"/>
              </w:rPr>
              <w:t>ние</w:t>
            </w:r>
            <w:proofErr w:type="spellEnd"/>
            <w:proofErr w:type="gramEnd"/>
            <w:r>
              <w:rPr>
                <w:color w:val="000000"/>
              </w:rPr>
              <w:t xml:space="preserve"> лесов</w:t>
            </w:r>
          </w:p>
        </w:tc>
        <w:tc>
          <w:tcPr>
            <w:tcW w:w="787"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74" w:lineRule="exact"/>
              <w:ind w:left="220"/>
              <w:jc w:val="left"/>
            </w:pPr>
            <w:r>
              <w:rPr>
                <w:color w:val="000000"/>
              </w:rPr>
              <w:t>Но</w:t>
            </w:r>
          </w:p>
          <w:p w:rsidR="00551B07" w:rsidRDefault="00551B07" w:rsidP="00D05DCA">
            <w:pPr>
              <w:pStyle w:val="211"/>
              <w:framePr w:w="10334" w:wrap="notBeside" w:vAnchor="text" w:hAnchor="text" w:xAlign="center" w:y="1"/>
              <w:shd w:val="clear" w:color="auto" w:fill="auto"/>
              <w:spacing w:before="0" w:after="0" w:line="274" w:lineRule="exact"/>
              <w:ind w:left="220"/>
              <w:jc w:val="left"/>
            </w:pPr>
            <w:r>
              <w:rPr>
                <w:color w:val="000000"/>
              </w:rPr>
              <w:t>мер</w:t>
            </w:r>
          </w:p>
          <w:p w:rsidR="00551B07" w:rsidRDefault="00551B07" w:rsidP="00D05DCA">
            <w:pPr>
              <w:pStyle w:val="211"/>
              <w:framePr w:w="10334" w:wrap="notBeside" w:vAnchor="text" w:hAnchor="text" w:xAlign="center" w:y="1"/>
              <w:shd w:val="clear" w:color="auto" w:fill="auto"/>
              <w:spacing w:before="0" w:after="0" w:line="274" w:lineRule="exact"/>
              <w:jc w:val="left"/>
            </w:pPr>
            <w:proofErr w:type="spellStart"/>
            <w:r>
              <w:rPr>
                <w:color w:val="000000"/>
              </w:rPr>
              <w:t>квар</w:t>
            </w:r>
            <w:proofErr w:type="spellEnd"/>
            <w:r>
              <w:rPr>
                <w:color w:val="000000"/>
              </w:rPr>
              <w:softHyphen/>
            </w:r>
          </w:p>
          <w:p w:rsidR="00551B07" w:rsidRDefault="00551B07" w:rsidP="00D05DCA">
            <w:pPr>
              <w:pStyle w:val="211"/>
              <w:framePr w:w="10334" w:wrap="notBeside" w:vAnchor="text" w:hAnchor="text" w:xAlign="center" w:y="1"/>
              <w:shd w:val="clear" w:color="auto" w:fill="auto"/>
              <w:spacing w:before="0" w:after="0" w:line="274" w:lineRule="exact"/>
              <w:ind w:left="220"/>
              <w:jc w:val="left"/>
            </w:pPr>
            <w:r>
              <w:rPr>
                <w:color w:val="000000"/>
              </w:rPr>
              <w:t>тала</w:t>
            </w:r>
          </w:p>
        </w:tc>
        <w:tc>
          <w:tcPr>
            <w:tcW w:w="720"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74" w:lineRule="exact"/>
              <w:ind w:left="200"/>
              <w:jc w:val="left"/>
            </w:pPr>
            <w:r>
              <w:rPr>
                <w:color w:val="000000"/>
              </w:rPr>
              <w:t>Но</w:t>
            </w:r>
          </w:p>
          <w:p w:rsidR="00551B07" w:rsidRDefault="00551B07" w:rsidP="00D05DCA">
            <w:pPr>
              <w:pStyle w:val="211"/>
              <w:framePr w:w="10334" w:wrap="notBeside" w:vAnchor="text" w:hAnchor="text" w:xAlign="center" w:y="1"/>
              <w:shd w:val="clear" w:color="auto" w:fill="auto"/>
              <w:spacing w:before="0" w:after="0" w:line="274" w:lineRule="exact"/>
              <w:ind w:left="200"/>
              <w:jc w:val="left"/>
            </w:pPr>
            <w:r>
              <w:rPr>
                <w:color w:val="000000"/>
              </w:rPr>
              <w:t>мер</w:t>
            </w:r>
          </w:p>
          <w:p w:rsidR="00551B07" w:rsidRDefault="00551B07" w:rsidP="00D05DCA">
            <w:pPr>
              <w:pStyle w:val="211"/>
              <w:framePr w:w="10334" w:wrap="notBeside" w:vAnchor="text" w:hAnchor="text" w:xAlign="center" w:y="1"/>
              <w:shd w:val="clear" w:color="auto" w:fill="auto"/>
              <w:spacing w:before="0" w:after="0" w:line="274" w:lineRule="exact"/>
              <w:jc w:val="left"/>
            </w:pPr>
            <w:proofErr w:type="spellStart"/>
            <w:r>
              <w:rPr>
                <w:color w:val="000000"/>
              </w:rPr>
              <w:t>выде</w:t>
            </w:r>
            <w:proofErr w:type="spellEnd"/>
          </w:p>
          <w:p w:rsidR="00551B07" w:rsidRDefault="00551B07" w:rsidP="00D05DCA">
            <w:pPr>
              <w:pStyle w:val="211"/>
              <w:framePr w:w="10334" w:wrap="notBeside" w:vAnchor="text" w:hAnchor="text" w:xAlign="center" w:y="1"/>
              <w:shd w:val="clear" w:color="auto" w:fill="auto"/>
              <w:spacing w:before="0" w:after="0" w:line="274" w:lineRule="exact"/>
              <w:ind w:left="200"/>
              <w:jc w:val="left"/>
            </w:pPr>
            <w:r>
              <w:rPr>
                <w:color w:val="000000"/>
              </w:rPr>
              <w:t>ла</w:t>
            </w:r>
          </w:p>
        </w:tc>
        <w:tc>
          <w:tcPr>
            <w:tcW w:w="1138"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74" w:lineRule="exact"/>
              <w:ind w:left="180"/>
              <w:jc w:val="left"/>
            </w:pPr>
            <w:proofErr w:type="spellStart"/>
            <w:r>
              <w:rPr>
                <w:color w:val="000000"/>
              </w:rPr>
              <w:t>Хозяйст</w:t>
            </w:r>
            <w:proofErr w:type="spellEnd"/>
          </w:p>
          <w:p w:rsidR="00551B07" w:rsidRDefault="00551B07" w:rsidP="00D05DCA">
            <w:pPr>
              <w:pStyle w:val="211"/>
              <w:framePr w:w="10334" w:wrap="notBeside" w:vAnchor="text" w:hAnchor="text" w:xAlign="center" w:y="1"/>
              <w:shd w:val="clear" w:color="auto" w:fill="auto"/>
              <w:spacing w:before="0" w:after="0" w:line="274" w:lineRule="exact"/>
              <w:jc w:val="left"/>
            </w:pPr>
            <w:r>
              <w:rPr>
                <w:color w:val="000000"/>
              </w:rPr>
              <w:t>во,</w:t>
            </w:r>
          </w:p>
          <w:p w:rsidR="00551B07" w:rsidRDefault="00551B07" w:rsidP="00D05DCA">
            <w:pPr>
              <w:pStyle w:val="211"/>
              <w:framePr w:w="10334" w:wrap="notBeside" w:vAnchor="text" w:hAnchor="text" w:xAlign="center" w:y="1"/>
              <w:shd w:val="clear" w:color="auto" w:fill="auto"/>
              <w:spacing w:before="0" w:after="0" w:line="274" w:lineRule="exact"/>
              <w:ind w:left="240"/>
              <w:jc w:val="left"/>
            </w:pPr>
            <w:proofErr w:type="spellStart"/>
            <w:r>
              <w:rPr>
                <w:color w:val="000000"/>
              </w:rPr>
              <w:t>преоб</w:t>
            </w:r>
            <w:proofErr w:type="spellEnd"/>
            <w:r>
              <w:rPr>
                <w:color w:val="000000"/>
              </w:rPr>
              <w:softHyphen/>
            </w:r>
          </w:p>
          <w:p w:rsidR="00551B07" w:rsidRDefault="00551B07" w:rsidP="00D05DCA">
            <w:pPr>
              <w:pStyle w:val="211"/>
              <w:framePr w:w="10334" w:wrap="notBeside" w:vAnchor="text" w:hAnchor="text" w:xAlign="center" w:y="1"/>
              <w:shd w:val="clear" w:color="auto" w:fill="auto"/>
              <w:spacing w:before="0" w:after="0" w:line="274" w:lineRule="exact"/>
              <w:ind w:left="180"/>
              <w:jc w:val="left"/>
            </w:pPr>
            <w:proofErr w:type="spellStart"/>
            <w:r>
              <w:rPr>
                <w:color w:val="000000"/>
              </w:rPr>
              <w:t>ладаю</w:t>
            </w:r>
            <w:proofErr w:type="spellEnd"/>
            <w:r>
              <w:rPr>
                <w:color w:val="000000"/>
              </w:rPr>
              <w:softHyphen/>
            </w:r>
          </w:p>
          <w:p w:rsidR="00551B07" w:rsidRDefault="00551B07" w:rsidP="00D05DCA">
            <w:pPr>
              <w:pStyle w:val="211"/>
              <w:framePr w:w="10334" w:wrap="notBeside" w:vAnchor="text" w:hAnchor="text" w:xAlign="center" w:y="1"/>
              <w:shd w:val="clear" w:color="auto" w:fill="auto"/>
              <w:spacing w:before="0" w:after="0" w:line="274" w:lineRule="exact"/>
              <w:jc w:val="left"/>
            </w:pPr>
            <w:proofErr w:type="spellStart"/>
            <w:r>
              <w:rPr>
                <w:color w:val="000000"/>
              </w:rPr>
              <w:t>щая</w:t>
            </w:r>
            <w:proofErr w:type="spellEnd"/>
          </w:p>
          <w:p w:rsidR="00551B07" w:rsidRDefault="00551B07" w:rsidP="00D05DCA">
            <w:pPr>
              <w:pStyle w:val="211"/>
              <w:framePr w:w="10334" w:wrap="notBeside" w:vAnchor="text" w:hAnchor="text" w:xAlign="center" w:y="1"/>
              <w:shd w:val="clear" w:color="auto" w:fill="auto"/>
              <w:spacing w:before="0" w:after="0" w:line="274" w:lineRule="exact"/>
              <w:ind w:left="180"/>
              <w:jc w:val="left"/>
            </w:pPr>
            <w:r>
              <w:rPr>
                <w:color w:val="000000"/>
              </w:rPr>
              <w:t>порода</w:t>
            </w:r>
          </w:p>
        </w:tc>
        <w:tc>
          <w:tcPr>
            <w:tcW w:w="1416"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74" w:lineRule="exact"/>
              <w:jc w:val="left"/>
            </w:pPr>
            <w:r>
              <w:rPr>
                <w:color w:val="000000"/>
              </w:rPr>
              <w:t>Состав</w:t>
            </w:r>
          </w:p>
          <w:p w:rsidR="00551B07" w:rsidRDefault="00551B07" w:rsidP="00D05DCA">
            <w:pPr>
              <w:pStyle w:val="211"/>
              <w:framePr w:w="10334" w:wrap="notBeside" w:vAnchor="text" w:hAnchor="text" w:xAlign="center" w:y="1"/>
              <w:shd w:val="clear" w:color="auto" w:fill="auto"/>
              <w:spacing w:before="0" w:after="0" w:line="274" w:lineRule="exact"/>
              <w:jc w:val="left"/>
            </w:pPr>
            <w:proofErr w:type="spellStart"/>
            <w:r>
              <w:rPr>
                <w:color w:val="000000"/>
              </w:rPr>
              <w:t>насаж</w:t>
            </w:r>
            <w:proofErr w:type="spellEnd"/>
          </w:p>
          <w:p w:rsidR="00551B07" w:rsidRDefault="00551B07" w:rsidP="00D05DCA">
            <w:pPr>
              <w:pStyle w:val="211"/>
              <w:framePr w:w="10334" w:wrap="notBeside" w:vAnchor="text" w:hAnchor="text" w:xAlign="center" w:y="1"/>
              <w:shd w:val="clear" w:color="auto" w:fill="auto"/>
              <w:spacing w:before="0" w:after="0" w:line="274" w:lineRule="exact"/>
              <w:jc w:val="left"/>
            </w:pPr>
            <w:proofErr w:type="spellStart"/>
            <w:r>
              <w:rPr>
                <w:color w:val="000000"/>
              </w:rPr>
              <w:t>дений</w:t>
            </w:r>
            <w:proofErr w:type="spellEnd"/>
          </w:p>
        </w:tc>
        <w:tc>
          <w:tcPr>
            <w:tcW w:w="811"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74" w:lineRule="exact"/>
              <w:ind w:left="200"/>
              <w:jc w:val="left"/>
            </w:pPr>
            <w:r>
              <w:rPr>
                <w:color w:val="000000"/>
              </w:rPr>
              <w:t>Воз</w:t>
            </w:r>
          </w:p>
          <w:p w:rsidR="00551B07" w:rsidRDefault="00551B07" w:rsidP="00D05DCA">
            <w:pPr>
              <w:pStyle w:val="211"/>
              <w:framePr w:w="10334" w:wrap="notBeside" w:vAnchor="text" w:hAnchor="text" w:xAlign="center" w:y="1"/>
              <w:shd w:val="clear" w:color="auto" w:fill="auto"/>
              <w:spacing w:before="0" w:after="0" w:line="274" w:lineRule="exact"/>
              <w:ind w:left="200"/>
              <w:jc w:val="left"/>
            </w:pPr>
            <w:proofErr w:type="spellStart"/>
            <w:r>
              <w:rPr>
                <w:color w:val="000000"/>
              </w:rPr>
              <w:t>раст</w:t>
            </w:r>
            <w:proofErr w:type="spellEnd"/>
          </w:p>
          <w:p w:rsidR="00551B07" w:rsidRDefault="00551B07" w:rsidP="00D05DCA">
            <w:pPr>
              <w:pStyle w:val="211"/>
              <w:framePr w:w="10334" w:wrap="notBeside" w:vAnchor="text" w:hAnchor="text" w:xAlign="center" w:y="1"/>
              <w:shd w:val="clear" w:color="auto" w:fill="auto"/>
              <w:spacing w:before="0" w:after="0" w:line="274" w:lineRule="exact"/>
              <w:jc w:val="left"/>
            </w:pPr>
            <w:proofErr w:type="spellStart"/>
            <w:r>
              <w:rPr>
                <w:color w:val="000000"/>
              </w:rPr>
              <w:t>насаж</w:t>
            </w:r>
            <w:proofErr w:type="spellEnd"/>
            <w:r>
              <w:rPr>
                <w:color w:val="000000"/>
              </w:rPr>
              <w:softHyphen/>
            </w:r>
          </w:p>
          <w:p w:rsidR="00551B07" w:rsidRDefault="00551B07" w:rsidP="00D05DCA">
            <w:pPr>
              <w:pStyle w:val="211"/>
              <w:framePr w:w="10334" w:wrap="notBeside" w:vAnchor="text" w:hAnchor="text" w:xAlign="center" w:y="1"/>
              <w:shd w:val="clear" w:color="auto" w:fill="auto"/>
              <w:spacing w:before="0" w:after="0" w:line="274" w:lineRule="exact"/>
              <w:jc w:val="left"/>
            </w:pPr>
            <w:proofErr w:type="spellStart"/>
            <w:r>
              <w:rPr>
                <w:color w:val="000000"/>
              </w:rPr>
              <w:t>дений</w:t>
            </w:r>
            <w:proofErr w:type="spellEnd"/>
          </w:p>
          <w:p w:rsidR="00551B07" w:rsidRDefault="00551B07" w:rsidP="00D05DCA">
            <w:pPr>
              <w:pStyle w:val="211"/>
              <w:framePr w:w="10334" w:wrap="notBeside" w:vAnchor="text" w:hAnchor="text" w:xAlign="center" w:y="1"/>
              <w:shd w:val="clear" w:color="auto" w:fill="auto"/>
              <w:spacing w:before="0" w:after="0" w:line="274" w:lineRule="exact"/>
              <w:ind w:left="200"/>
              <w:jc w:val="left"/>
            </w:pPr>
            <w:r>
              <w:rPr>
                <w:color w:val="000000"/>
              </w:rPr>
              <w:t>(лет)</w:t>
            </w:r>
          </w:p>
        </w:tc>
        <w:tc>
          <w:tcPr>
            <w:tcW w:w="826"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74" w:lineRule="exact"/>
              <w:jc w:val="left"/>
            </w:pPr>
            <w:proofErr w:type="spellStart"/>
            <w:r>
              <w:rPr>
                <w:color w:val="000000"/>
              </w:rPr>
              <w:t>Бони</w:t>
            </w:r>
            <w:proofErr w:type="spellEnd"/>
            <w:r>
              <w:rPr>
                <w:color w:val="000000"/>
              </w:rPr>
              <w:softHyphen/>
            </w:r>
          </w:p>
          <w:p w:rsidR="00551B07" w:rsidRDefault="00551B07" w:rsidP="00D05DCA">
            <w:pPr>
              <w:pStyle w:val="211"/>
              <w:framePr w:w="10334" w:wrap="notBeside" w:vAnchor="text" w:hAnchor="text" w:xAlign="center" w:y="1"/>
              <w:shd w:val="clear" w:color="auto" w:fill="auto"/>
              <w:spacing w:before="0" w:after="0" w:line="274" w:lineRule="exact"/>
              <w:jc w:val="left"/>
            </w:pPr>
            <w:proofErr w:type="spellStart"/>
            <w:r>
              <w:rPr>
                <w:color w:val="000000"/>
              </w:rPr>
              <w:t>тет</w:t>
            </w:r>
            <w:proofErr w:type="spellEnd"/>
          </w:p>
          <w:p w:rsidR="00551B07" w:rsidRDefault="00551B07" w:rsidP="00D05DCA">
            <w:pPr>
              <w:pStyle w:val="211"/>
              <w:framePr w:w="10334" w:wrap="notBeside" w:vAnchor="text" w:hAnchor="text" w:xAlign="center" w:y="1"/>
              <w:shd w:val="clear" w:color="auto" w:fill="auto"/>
              <w:spacing w:before="0" w:after="0" w:line="274" w:lineRule="exact"/>
              <w:jc w:val="left"/>
            </w:pPr>
            <w:proofErr w:type="spellStart"/>
            <w:r>
              <w:rPr>
                <w:color w:val="000000"/>
              </w:rPr>
              <w:t>насаж</w:t>
            </w:r>
            <w:proofErr w:type="spellEnd"/>
            <w:r>
              <w:rPr>
                <w:color w:val="000000"/>
              </w:rPr>
              <w:softHyphen/>
            </w:r>
          </w:p>
          <w:p w:rsidR="00551B07" w:rsidRDefault="00551B07" w:rsidP="00D05DCA">
            <w:pPr>
              <w:pStyle w:val="211"/>
              <w:framePr w:w="10334" w:wrap="notBeside" w:vAnchor="text" w:hAnchor="text" w:xAlign="center" w:y="1"/>
              <w:shd w:val="clear" w:color="auto" w:fill="auto"/>
              <w:spacing w:before="0" w:after="0" w:line="274" w:lineRule="exact"/>
              <w:jc w:val="left"/>
            </w:pPr>
            <w:proofErr w:type="spellStart"/>
            <w:r>
              <w:rPr>
                <w:color w:val="000000"/>
              </w:rPr>
              <w:t>дений</w:t>
            </w:r>
            <w:proofErr w:type="spellEnd"/>
          </w:p>
        </w:tc>
        <w:tc>
          <w:tcPr>
            <w:tcW w:w="749"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74" w:lineRule="exact"/>
              <w:jc w:val="left"/>
            </w:pPr>
            <w:r>
              <w:rPr>
                <w:color w:val="000000"/>
              </w:rPr>
              <w:t>Пол-</w:t>
            </w:r>
          </w:p>
          <w:p w:rsidR="00551B07" w:rsidRDefault="00551B07" w:rsidP="00D05DCA">
            <w:pPr>
              <w:pStyle w:val="211"/>
              <w:framePr w:w="10334" w:wrap="notBeside" w:vAnchor="text" w:hAnchor="text" w:xAlign="center" w:y="1"/>
              <w:shd w:val="clear" w:color="auto" w:fill="auto"/>
              <w:spacing w:before="0" w:after="0" w:line="274" w:lineRule="exact"/>
              <w:jc w:val="left"/>
            </w:pPr>
            <w:r>
              <w:rPr>
                <w:color w:val="000000"/>
              </w:rPr>
              <w:t>нота</w:t>
            </w:r>
          </w:p>
          <w:p w:rsidR="00551B07" w:rsidRDefault="00551B07" w:rsidP="00D05DCA">
            <w:pPr>
              <w:pStyle w:val="211"/>
              <w:framePr w:w="10334" w:wrap="notBeside" w:vAnchor="text" w:hAnchor="text" w:xAlign="center" w:y="1"/>
              <w:shd w:val="clear" w:color="auto" w:fill="auto"/>
              <w:spacing w:before="0" w:after="0" w:line="274" w:lineRule="exact"/>
              <w:jc w:val="left"/>
            </w:pPr>
            <w:r>
              <w:rPr>
                <w:color w:val="000000"/>
              </w:rPr>
              <w:t>древо</w:t>
            </w:r>
          </w:p>
          <w:p w:rsidR="00551B07" w:rsidRDefault="00551B07" w:rsidP="00D05DCA">
            <w:pPr>
              <w:pStyle w:val="211"/>
              <w:framePr w:w="10334" w:wrap="notBeside" w:vAnchor="text" w:hAnchor="text" w:xAlign="center" w:y="1"/>
              <w:shd w:val="clear" w:color="auto" w:fill="auto"/>
              <w:spacing w:before="0" w:after="0" w:line="274" w:lineRule="exact"/>
              <w:jc w:val="left"/>
            </w:pPr>
            <w:proofErr w:type="spellStart"/>
            <w:r>
              <w:rPr>
                <w:color w:val="000000"/>
              </w:rPr>
              <w:t>стоев</w:t>
            </w:r>
            <w:proofErr w:type="spellEnd"/>
          </w:p>
        </w:tc>
        <w:tc>
          <w:tcPr>
            <w:tcW w:w="2726" w:type="dxa"/>
            <w:gridSpan w:val="3"/>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10334" w:wrap="notBeside" w:vAnchor="text" w:hAnchor="text" w:xAlign="center" w:y="1"/>
              <w:shd w:val="clear" w:color="auto" w:fill="auto"/>
              <w:spacing w:before="0" w:after="0" w:line="274" w:lineRule="exact"/>
              <w:jc w:val="left"/>
            </w:pPr>
            <w:r>
              <w:rPr>
                <w:color w:val="000000"/>
              </w:rPr>
              <w:t>Средний запас древесины лесных насаждений (</w:t>
            </w:r>
            <w:proofErr w:type="spellStart"/>
            <w:r>
              <w:rPr>
                <w:color w:val="000000"/>
              </w:rPr>
              <w:t>кв.м</w:t>
            </w:r>
            <w:proofErr w:type="spellEnd"/>
            <w:r>
              <w:rPr>
                <w:color w:val="000000"/>
              </w:rPr>
              <w:t>./куб. м)</w:t>
            </w:r>
          </w:p>
        </w:tc>
      </w:tr>
      <w:tr w:rsidR="00551B07" w:rsidTr="00D05DCA">
        <w:trPr>
          <w:trHeight w:hRule="exact" w:val="1363"/>
          <w:jc w:val="center"/>
        </w:trPr>
        <w:tc>
          <w:tcPr>
            <w:tcW w:w="1162" w:type="dxa"/>
            <w:vMerge/>
            <w:tcBorders>
              <w:top w:val="nil"/>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74" w:lineRule="exact"/>
              <w:jc w:val="left"/>
            </w:pPr>
          </w:p>
        </w:tc>
        <w:tc>
          <w:tcPr>
            <w:tcW w:w="787" w:type="dxa"/>
            <w:vMerge/>
            <w:tcBorders>
              <w:top w:val="nil"/>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74" w:lineRule="exact"/>
              <w:jc w:val="left"/>
            </w:pPr>
          </w:p>
        </w:tc>
        <w:tc>
          <w:tcPr>
            <w:tcW w:w="720" w:type="dxa"/>
            <w:vMerge/>
            <w:tcBorders>
              <w:top w:val="nil"/>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74" w:lineRule="exact"/>
              <w:jc w:val="left"/>
            </w:pPr>
          </w:p>
        </w:tc>
        <w:tc>
          <w:tcPr>
            <w:tcW w:w="1138" w:type="dxa"/>
            <w:vMerge/>
            <w:tcBorders>
              <w:top w:val="nil"/>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74" w:lineRule="exact"/>
              <w:jc w:val="left"/>
            </w:pPr>
          </w:p>
        </w:tc>
        <w:tc>
          <w:tcPr>
            <w:tcW w:w="1416" w:type="dxa"/>
            <w:vMerge/>
            <w:tcBorders>
              <w:top w:val="nil"/>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74" w:lineRule="exact"/>
              <w:jc w:val="left"/>
            </w:pPr>
          </w:p>
        </w:tc>
        <w:tc>
          <w:tcPr>
            <w:tcW w:w="811" w:type="dxa"/>
            <w:vMerge/>
            <w:tcBorders>
              <w:top w:val="nil"/>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74" w:lineRule="exact"/>
              <w:jc w:val="left"/>
            </w:pPr>
          </w:p>
        </w:tc>
        <w:tc>
          <w:tcPr>
            <w:tcW w:w="826" w:type="dxa"/>
            <w:vMerge/>
            <w:tcBorders>
              <w:top w:val="nil"/>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74" w:lineRule="exact"/>
              <w:jc w:val="left"/>
            </w:pPr>
          </w:p>
        </w:tc>
        <w:tc>
          <w:tcPr>
            <w:tcW w:w="749" w:type="dxa"/>
            <w:vMerge/>
            <w:tcBorders>
              <w:top w:val="nil"/>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74" w:lineRule="exact"/>
              <w:jc w:val="left"/>
            </w:pPr>
          </w:p>
        </w:tc>
        <w:tc>
          <w:tcPr>
            <w:tcW w:w="1032"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74" w:lineRule="exact"/>
              <w:ind w:left="140"/>
              <w:jc w:val="left"/>
            </w:pPr>
            <w:r>
              <w:rPr>
                <w:color w:val="000000"/>
              </w:rPr>
              <w:t>Средне</w:t>
            </w:r>
          </w:p>
          <w:p w:rsidR="00551B07" w:rsidRDefault="00551B07" w:rsidP="00D05DCA">
            <w:pPr>
              <w:pStyle w:val="211"/>
              <w:framePr w:w="10334" w:wrap="notBeside" w:vAnchor="text" w:hAnchor="text" w:xAlign="center" w:y="1"/>
              <w:shd w:val="clear" w:color="auto" w:fill="auto"/>
              <w:spacing w:before="0" w:after="0" w:line="274" w:lineRule="exact"/>
              <w:ind w:left="140"/>
              <w:jc w:val="left"/>
            </w:pPr>
            <w:r>
              <w:rPr>
                <w:color w:val="000000"/>
              </w:rPr>
              <w:t>возраст</w:t>
            </w:r>
          </w:p>
          <w:p w:rsidR="00551B07" w:rsidRDefault="00551B07" w:rsidP="00D05DCA">
            <w:pPr>
              <w:pStyle w:val="211"/>
              <w:framePr w:w="10334" w:wrap="notBeside" w:vAnchor="text" w:hAnchor="text" w:xAlign="center" w:y="1"/>
              <w:shd w:val="clear" w:color="auto" w:fill="auto"/>
              <w:spacing w:before="0" w:after="0" w:line="274" w:lineRule="exact"/>
              <w:jc w:val="left"/>
            </w:pPr>
            <w:proofErr w:type="spellStart"/>
            <w:r>
              <w:rPr>
                <w:color w:val="000000"/>
              </w:rPr>
              <w:t>ные</w:t>
            </w:r>
            <w:proofErr w:type="spellEnd"/>
          </w:p>
        </w:tc>
        <w:tc>
          <w:tcPr>
            <w:tcW w:w="840"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74" w:lineRule="exact"/>
              <w:ind w:left="160"/>
              <w:jc w:val="left"/>
            </w:pPr>
            <w:proofErr w:type="spellStart"/>
            <w:r>
              <w:rPr>
                <w:color w:val="000000"/>
              </w:rPr>
              <w:t>Прис</w:t>
            </w:r>
            <w:proofErr w:type="spellEnd"/>
          </w:p>
          <w:p w:rsidR="00551B07" w:rsidRDefault="00551B07" w:rsidP="00D05DCA">
            <w:pPr>
              <w:pStyle w:val="211"/>
              <w:framePr w:w="10334" w:wrap="notBeside" w:vAnchor="text" w:hAnchor="text" w:xAlign="center" w:y="1"/>
              <w:shd w:val="clear" w:color="auto" w:fill="auto"/>
              <w:spacing w:before="0" w:after="0" w:line="274" w:lineRule="exact"/>
              <w:jc w:val="left"/>
            </w:pPr>
            <w:proofErr w:type="spellStart"/>
            <w:r>
              <w:rPr>
                <w:color w:val="000000"/>
              </w:rPr>
              <w:t>певаю</w:t>
            </w:r>
            <w:proofErr w:type="spellEnd"/>
            <w:r>
              <w:rPr>
                <w:color w:val="000000"/>
              </w:rPr>
              <w:t>-</w:t>
            </w:r>
          </w:p>
          <w:p w:rsidR="00551B07" w:rsidRDefault="00551B07" w:rsidP="00D05DCA">
            <w:pPr>
              <w:pStyle w:val="211"/>
              <w:framePr w:w="10334" w:wrap="notBeside" w:vAnchor="text" w:hAnchor="text" w:xAlign="center" w:y="1"/>
              <w:shd w:val="clear" w:color="auto" w:fill="auto"/>
              <w:spacing w:before="0" w:after="0" w:line="274" w:lineRule="exact"/>
              <w:ind w:left="220"/>
              <w:jc w:val="left"/>
            </w:pPr>
            <w:proofErr w:type="spellStart"/>
            <w:r>
              <w:rPr>
                <w:color w:val="000000"/>
              </w:rPr>
              <w:t>щие</w:t>
            </w:r>
            <w:proofErr w:type="spellEnd"/>
          </w:p>
        </w:tc>
        <w:tc>
          <w:tcPr>
            <w:tcW w:w="854" w:type="dxa"/>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10334" w:wrap="notBeside" w:vAnchor="text" w:hAnchor="text" w:xAlign="center" w:y="1"/>
              <w:shd w:val="clear" w:color="auto" w:fill="auto"/>
              <w:spacing w:before="0" w:after="0" w:line="274" w:lineRule="exact"/>
              <w:jc w:val="left"/>
            </w:pPr>
            <w:proofErr w:type="spellStart"/>
            <w:proofErr w:type="gramStart"/>
            <w:r>
              <w:rPr>
                <w:color w:val="000000"/>
              </w:rPr>
              <w:t>Спе</w:t>
            </w:r>
            <w:proofErr w:type="spellEnd"/>
            <w:r>
              <w:rPr>
                <w:color w:val="000000"/>
              </w:rPr>
              <w:t xml:space="preserve"> </w:t>
            </w:r>
            <w:proofErr w:type="spellStart"/>
            <w:r>
              <w:rPr>
                <w:color w:val="000000"/>
              </w:rPr>
              <w:t>лые</w:t>
            </w:r>
            <w:proofErr w:type="spellEnd"/>
            <w:proofErr w:type="gramEnd"/>
            <w:r>
              <w:rPr>
                <w:color w:val="000000"/>
              </w:rPr>
              <w:t xml:space="preserve"> и </w:t>
            </w:r>
            <w:proofErr w:type="spellStart"/>
            <w:r>
              <w:rPr>
                <w:color w:val="000000"/>
              </w:rPr>
              <w:t>перес</w:t>
            </w:r>
            <w:proofErr w:type="spellEnd"/>
            <w:r>
              <w:rPr>
                <w:color w:val="000000"/>
              </w:rPr>
              <w:t xml:space="preserve"> той </w:t>
            </w:r>
            <w:proofErr w:type="spellStart"/>
            <w:r>
              <w:rPr>
                <w:color w:val="000000"/>
              </w:rPr>
              <w:t>ные</w:t>
            </w:r>
            <w:proofErr w:type="spellEnd"/>
          </w:p>
        </w:tc>
      </w:tr>
      <w:tr w:rsidR="00551B07" w:rsidTr="00D05DCA">
        <w:trPr>
          <w:trHeight w:hRule="exact" w:val="293"/>
          <w:jc w:val="center"/>
        </w:trPr>
        <w:tc>
          <w:tcPr>
            <w:tcW w:w="1162"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334" w:wrap="notBeside" w:vAnchor="text" w:hAnchor="text" w:xAlign="center" w:y="1"/>
              <w:shd w:val="clear" w:color="auto" w:fill="auto"/>
              <w:spacing w:before="0" w:after="0" w:line="240" w:lineRule="exact"/>
              <w:jc w:val="center"/>
            </w:pPr>
            <w:r>
              <w:rPr>
                <w:color w:val="000000"/>
              </w:rPr>
              <w:t>1</w:t>
            </w:r>
          </w:p>
        </w:tc>
        <w:tc>
          <w:tcPr>
            <w:tcW w:w="787"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334" w:wrap="notBeside" w:vAnchor="text" w:hAnchor="text" w:xAlign="center" w:y="1"/>
              <w:shd w:val="clear" w:color="auto" w:fill="auto"/>
              <w:spacing w:before="0" w:after="0" w:line="240" w:lineRule="exact"/>
              <w:jc w:val="center"/>
            </w:pPr>
            <w:r>
              <w:rPr>
                <w:color w:val="000000"/>
              </w:rPr>
              <w:t>2</w:t>
            </w:r>
          </w:p>
        </w:tc>
        <w:tc>
          <w:tcPr>
            <w:tcW w:w="720"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40" w:lineRule="exact"/>
              <w:ind w:left="300"/>
              <w:jc w:val="left"/>
            </w:pPr>
            <w:r>
              <w:rPr>
                <w:color w:val="000000"/>
              </w:rPr>
              <w:t>3</w:t>
            </w:r>
          </w:p>
        </w:tc>
        <w:tc>
          <w:tcPr>
            <w:tcW w:w="1138"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40" w:lineRule="exact"/>
              <w:jc w:val="center"/>
            </w:pPr>
            <w:r>
              <w:rPr>
                <w:color w:val="000000"/>
              </w:rPr>
              <w:t>4</w:t>
            </w:r>
          </w:p>
        </w:tc>
        <w:tc>
          <w:tcPr>
            <w:tcW w:w="1416"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40" w:lineRule="exact"/>
              <w:jc w:val="center"/>
            </w:pPr>
            <w:r>
              <w:rPr>
                <w:color w:val="000000"/>
              </w:rPr>
              <w:t>5</w:t>
            </w:r>
          </w:p>
        </w:tc>
        <w:tc>
          <w:tcPr>
            <w:tcW w:w="811"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334" w:wrap="notBeside" w:vAnchor="text" w:hAnchor="text" w:xAlign="center" w:y="1"/>
              <w:shd w:val="clear" w:color="auto" w:fill="auto"/>
              <w:spacing w:before="0" w:after="0" w:line="240" w:lineRule="exact"/>
              <w:ind w:left="340"/>
              <w:jc w:val="left"/>
            </w:pPr>
            <w:r>
              <w:rPr>
                <w:color w:val="000000"/>
              </w:rPr>
              <w:t>6</w:t>
            </w:r>
          </w:p>
        </w:tc>
        <w:tc>
          <w:tcPr>
            <w:tcW w:w="826"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40" w:lineRule="exact"/>
              <w:jc w:val="center"/>
            </w:pPr>
            <w:r>
              <w:rPr>
                <w:color w:val="000000"/>
              </w:rPr>
              <w:t>7</w:t>
            </w:r>
          </w:p>
        </w:tc>
        <w:tc>
          <w:tcPr>
            <w:tcW w:w="749"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334" w:wrap="notBeside" w:vAnchor="text" w:hAnchor="text" w:xAlign="center" w:y="1"/>
              <w:shd w:val="clear" w:color="auto" w:fill="auto"/>
              <w:spacing w:before="0" w:after="0" w:line="240" w:lineRule="exact"/>
              <w:ind w:left="340"/>
              <w:jc w:val="left"/>
            </w:pPr>
            <w:r>
              <w:rPr>
                <w:color w:val="000000"/>
              </w:rPr>
              <w:t>8</w:t>
            </w:r>
          </w:p>
        </w:tc>
        <w:tc>
          <w:tcPr>
            <w:tcW w:w="1032"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40" w:lineRule="exact"/>
              <w:jc w:val="center"/>
            </w:pPr>
            <w:r>
              <w:rPr>
                <w:color w:val="000000"/>
              </w:rPr>
              <w:t>9</w:t>
            </w:r>
          </w:p>
        </w:tc>
        <w:tc>
          <w:tcPr>
            <w:tcW w:w="840"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334" w:wrap="notBeside" w:vAnchor="text" w:hAnchor="text" w:xAlign="center" w:y="1"/>
              <w:shd w:val="clear" w:color="auto" w:fill="auto"/>
              <w:spacing w:before="0" w:after="0" w:line="240" w:lineRule="exact"/>
              <w:ind w:left="320"/>
              <w:jc w:val="left"/>
            </w:pPr>
            <w:r>
              <w:rPr>
                <w:color w:val="000000"/>
              </w:rPr>
              <w:t>10</w:t>
            </w:r>
          </w:p>
        </w:tc>
        <w:tc>
          <w:tcPr>
            <w:tcW w:w="854" w:type="dxa"/>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10334" w:wrap="notBeside" w:vAnchor="text" w:hAnchor="text" w:xAlign="center" w:y="1"/>
              <w:shd w:val="clear" w:color="auto" w:fill="auto"/>
              <w:spacing w:before="0" w:after="0" w:line="240" w:lineRule="exact"/>
              <w:jc w:val="center"/>
            </w:pPr>
            <w:r>
              <w:rPr>
                <w:color w:val="000000"/>
              </w:rPr>
              <w:t>11</w:t>
            </w:r>
          </w:p>
        </w:tc>
      </w:tr>
      <w:tr w:rsidR="00551B07" w:rsidTr="00D05DCA">
        <w:trPr>
          <w:trHeight w:hRule="exact" w:val="302"/>
          <w:jc w:val="center"/>
        </w:trPr>
        <w:tc>
          <w:tcPr>
            <w:tcW w:w="1162"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40" w:lineRule="exact"/>
            </w:pPr>
            <w:r>
              <w:rPr>
                <w:color w:val="000000"/>
              </w:rPr>
              <w:t>Защитные</w:t>
            </w:r>
          </w:p>
        </w:tc>
        <w:tc>
          <w:tcPr>
            <w:tcW w:w="787" w:type="dxa"/>
            <w:vMerge w:val="restart"/>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40" w:lineRule="exact"/>
              <w:ind w:left="220"/>
              <w:jc w:val="left"/>
            </w:pPr>
            <w:r>
              <w:rPr>
                <w:color w:val="000000"/>
              </w:rPr>
              <w:t>143</w:t>
            </w:r>
          </w:p>
        </w:tc>
        <w:tc>
          <w:tcPr>
            <w:tcW w:w="720" w:type="dxa"/>
            <w:tcBorders>
              <w:top w:val="single" w:sz="4" w:space="0" w:color="auto"/>
              <w:left w:val="single" w:sz="4" w:space="0" w:color="auto"/>
              <w:bottom w:val="nil"/>
              <w:right w:val="nil"/>
            </w:tcBorders>
            <w:shd w:val="clear" w:color="auto" w:fill="FFFFFF"/>
          </w:tcPr>
          <w:p w:rsidR="00551B07" w:rsidRDefault="00551B07" w:rsidP="00D05DCA">
            <w:pPr>
              <w:pStyle w:val="211"/>
              <w:framePr w:w="10334" w:wrap="notBeside" w:vAnchor="text" w:hAnchor="text" w:xAlign="center" w:y="1"/>
              <w:shd w:val="clear" w:color="auto" w:fill="auto"/>
              <w:spacing w:before="0" w:after="0" w:line="240" w:lineRule="exact"/>
              <w:ind w:left="200"/>
              <w:jc w:val="left"/>
            </w:pPr>
            <w:r>
              <w:rPr>
                <w:color w:val="000000"/>
              </w:rPr>
              <w:t>ч17</w:t>
            </w:r>
          </w:p>
        </w:tc>
        <w:tc>
          <w:tcPr>
            <w:tcW w:w="1138" w:type="dxa"/>
            <w:tcBorders>
              <w:top w:val="single" w:sz="4" w:space="0" w:color="auto"/>
              <w:left w:val="single" w:sz="4" w:space="0" w:color="auto"/>
              <w:bottom w:val="nil"/>
              <w:right w:val="nil"/>
            </w:tcBorders>
            <w:shd w:val="clear" w:color="auto" w:fill="FFFFFF"/>
          </w:tcPr>
          <w:p w:rsidR="00551B07" w:rsidRDefault="00551B07" w:rsidP="00D05DCA">
            <w:pPr>
              <w:pStyle w:val="211"/>
              <w:framePr w:w="10334" w:wrap="notBeside" w:vAnchor="text" w:hAnchor="text" w:xAlign="center" w:y="1"/>
              <w:shd w:val="clear" w:color="auto" w:fill="auto"/>
              <w:spacing w:before="0" w:after="0" w:line="240" w:lineRule="exact"/>
              <w:jc w:val="left"/>
            </w:pPr>
            <w:r>
              <w:rPr>
                <w:color w:val="000000"/>
              </w:rPr>
              <w:t>Хвойное</w:t>
            </w:r>
          </w:p>
        </w:tc>
        <w:tc>
          <w:tcPr>
            <w:tcW w:w="1416" w:type="dxa"/>
            <w:tcBorders>
              <w:top w:val="single" w:sz="4" w:space="0" w:color="auto"/>
              <w:left w:val="single" w:sz="4" w:space="0" w:color="auto"/>
              <w:bottom w:val="nil"/>
              <w:right w:val="nil"/>
            </w:tcBorders>
            <w:shd w:val="clear" w:color="auto" w:fill="FFFFFF"/>
          </w:tcPr>
          <w:p w:rsidR="00551B07" w:rsidRDefault="00551B07" w:rsidP="00D05DCA">
            <w:pPr>
              <w:pStyle w:val="211"/>
              <w:framePr w:w="10334" w:wrap="notBeside" w:vAnchor="text" w:hAnchor="text" w:xAlign="center" w:y="1"/>
              <w:shd w:val="clear" w:color="auto" w:fill="auto"/>
              <w:spacing w:before="0" w:after="0" w:line="240" w:lineRule="exact"/>
              <w:ind w:left="260"/>
              <w:jc w:val="left"/>
            </w:pPr>
            <w:proofErr w:type="gramStart"/>
            <w:r>
              <w:rPr>
                <w:color w:val="000000"/>
              </w:rPr>
              <w:t>л</w:t>
            </w:r>
            <w:proofErr w:type="gramEnd"/>
            <w:r>
              <w:rPr>
                <w:color w:val="000000"/>
              </w:rPr>
              <w:t>/к 10Со</w:t>
            </w:r>
          </w:p>
        </w:tc>
        <w:tc>
          <w:tcPr>
            <w:tcW w:w="811" w:type="dxa"/>
            <w:tcBorders>
              <w:top w:val="single" w:sz="4" w:space="0" w:color="auto"/>
              <w:left w:val="single" w:sz="4" w:space="0" w:color="auto"/>
              <w:bottom w:val="nil"/>
              <w:right w:val="nil"/>
            </w:tcBorders>
            <w:shd w:val="clear" w:color="auto" w:fill="FFFFFF"/>
          </w:tcPr>
          <w:p w:rsidR="00551B07" w:rsidRDefault="00551B07" w:rsidP="00D05DCA">
            <w:pPr>
              <w:pStyle w:val="211"/>
              <w:framePr w:w="10334" w:wrap="notBeside" w:vAnchor="text" w:hAnchor="text" w:xAlign="center" w:y="1"/>
              <w:shd w:val="clear" w:color="auto" w:fill="auto"/>
              <w:spacing w:before="0" w:after="0" w:line="240" w:lineRule="exact"/>
              <w:ind w:left="340"/>
              <w:jc w:val="left"/>
            </w:pPr>
            <w:r>
              <w:rPr>
                <w:color w:val="000000"/>
              </w:rPr>
              <w:t>63</w:t>
            </w:r>
          </w:p>
        </w:tc>
        <w:tc>
          <w:tcPr>
            <w:tcW w:w="82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334" w:wrap="notBeside" w:vAnchor="text" w:hAnchor="text" w:xAlign="center" w:y="1"/>
              <w:shd w:val="clear" w:color="auto" w:fill="auto"/>
              <w:spacing w:before="0" w:after="0" w:line="240" w:lineRule="exact"/>
              <w:jc w:val="center"/>
            </w:pPr>
            <w:r>
              <w:rPr>
                <w:color w:val="000000"/>
              </w:rPr>
              <w:t>1</w:t>
            </w:r>
          </w:p>
        </w:tc>
        <w:tc>
          <w:tcPr>
            <w:tcW w:w="749"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334" w:wrap="notBeside" w:vAnchor="text" w:hAnchor="text" w:xAlign="center" w:y="1"/>
              <w:shd w:val="clear" w:color="auto" w:fill="auto"/>
              <w:spacing w:before="0" w:after="0" w:line="240" w:lineRule="exact"/>
              <w:ind w:left="240"/>
              <w:jc w:val="left"/>
            </w:pPr>
            <w:r>
              <w:rPr>
                <w:color w:val="000000"/>
              </w:rPr>
              <w:t>0,8</w:t>
            </w:r>
          </w:p>
        </w:tc>
        <w:tc>
          <w:tcPr>
            <w:tcW w:w="1032" w:type="dxa"/>
            <w:tcBorders>
              <w:top w:val="single" w:sz="4" w:space="0" w:color="auto"/>
              <w:left w:val="single" w:sz="4" w:space="0" w:color="auto"/>
              <w:bottom w:val="nil"/>
              <w:right w:val="nil"/>
            </w:tcBorders>
            <w:shd w:val="clear" w:color="auto" w:fill="FFFFFF"/>
          </w:tcPr>
          <w:p w:rsidR="00551B07" w:rsidRDefault="00551B07" w:rsidP="00D05DCA">
            <w:pPr>
              <w:pStyle w:val="211"/>
              <w:framePr w:w="10334" w:wrap="notBeside" w:vAnchor="text" w:hAnchor="text" w:xAlign="center" w:y="1"/>
              <w:shd w:val="clear" w:color="auto" w:fill="auto"/>
              <w:spacing w:before="0" w:after="0" w:line="240" w:lineRule="exact"/>
              <w:jc w:val="left"/>
            </w:pPr>
            <w:r>
              <w:rPr>
                <w:color w:val="000000"/>
              </w:rPr>
              <w:t>5000/115</w:t>
            </w:r>
          </w:p>
        </w:tc>
        <w:tc>
          <w:tcPr>
            <w:tcW w:w="840"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80" w:lineRule="exact"/>
              <w:jc w:val="center"/>
            </w:pPr>
            <w:r>
              <w:rPr>
                <w:rStyle w:val="24pt"/>
                <w:color w:val="000000"/>
              </w:rPr>
              <w:t>-</w:t>
            </w:r>
          </w:p>
        </w:tc>
        <w:tc>
          <w:tcPr>
            <w:tcW w:w="854" w:type="dxa"/>
            <w:tcBorders>
              <w:top w:val="single" w:sz="4" w:space="0" w:color="auto"/>
              <w:left w:val="single" w:sz="4" w:space="0" w:color="auto"/>
              <w:bottom w:val="nil"/>
              <w:right w:val="single" w:sz="4" w:space="0" w:color="auto"/>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80" w:lineRule="exact"/>
              <w:jc w:val="center"/>
            </w:pPr>
            <w:r>
              <w:rPr>
                <w:rStyle w:val="24pt"/>
                <w:color w:val="000000"/>
              </w:rPr>
              <w:t>-</w:t>
            </w:r>
          </w:p>
        </w:tc>
      </w:tr>
      <w:tr w:rsidR="00551B07" w:rsidTr="00D05DCA">
        <w:trPr>
          <w:trHeight w:hRule="exact" w:val="298"/>
          <w:jc w:val="center"/>
        </w:trPr>
        <w:tc>
          <w:tcPr>
            <w:tcW w:w="1162" w:type="dxa"/>
            <w:vMerge/>
            <w:tcBorders>
              <w:top w:val="nil"/>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80" w:lineRule="exact"/>
              <w:jc w:val="center"/>
            </w:pPr>
          </w:p>
        </w:tc>
        <w:tc>
          <w:tcPr>
            <w:tcW w:w="787" w:type="dxa"/>
            <w:vMerge/>
            <w:tcBorders>
              <w:top w:val="nil"/>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80" w:lineRule="exact"/>
              <w:jc w:val="center"/>
            </w:pPr>
          </w:p>
        </w:tc>
        <w:tc>
          <w:tcPr>
            <w:tcW w:w="720"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40" w:lineRule="exact"/>
              <w:ind w:left="200"/>
              <w:jc w:val="left"/>
            </w:pPr>
            <w:r>
              <w:rPr>
                <w:color w:val="000000"/>
              </w:rPr>
              <w:t>ч29</w:t>
            </w:r>
          </w:p>
        </w:tc>
        <w:tc>
          <w:tcPr>
            <w:tcW w:w="1138"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80" w:lineRule="exact"/>
              <w:jc w:val="center"/>
            </w:pPr>
            <w:r>
              <w:rPr>
                <w:rStyle w:val="24pt"/>
                <w:color w:val="000000"/>
              </w:rPr>
              <w:t>-</w:t>
            </w:r>
          </w:p>
        </w:tc>
        <w:tc>
          <w:tcPr>
            <w:tcW w:w="141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334" w:wrap="notBeside" w:vAnchor="text" w:hAnchor="text" w:xAlign="center" w:y="1"/>
              <w:shd w:val="clear" w:color="auto" w:fill="auto"/>
              <w:spacing w:before="0" w:after="0" w:line="240" w:lineRule="exact"/>
              <w:ind w:left="180"/>
              <w:jc w:val="left"/>
            </w:pPr>
            <w:r>
              <w:rPr>
                <w:color w:val="000000"/>
              </w:rPr>
              <w:t>прогалина</w:t>
            </w:r>
          </w:p>
        </w:tc>
        <w:tc>
          <w:tcPr>
            <w:tcW w:w="811"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40" w:lineRule="exact"/>
              <w:ind w:left="340"/>
              <w:jc w:val="left"/>
            </w:pPr>
            <w:r>
              <w:rPr>
                <w:color w:val="000000"/>
              </w:rPr>
              <w:t>-</w:t>
            </w:r>
          </w:p>
        </w:tc>
        <w:tc>
          <w:tcPr>
            <w:tcW w:w="826"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40" w:lineRule="exact"/>
              <w:jc w:val="center"/>
            </w:pPr>
            <w:r>
              <w:rPr>
                <w:color w:val="000000"/>
              </w:rPr>
              <w:t>-</w:t>
            </w:r>
          </w:p>
        </w:tc>
        <w:tc>
          <w:tcPr>
            <w:tcW w:w="749"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80" w:lineRule="exact"/>
              <w:jc w:val="center"/>
            </w:pPr>
            <w:r>
              <w:rPr>
                <w:rStyle w:val="24pt"/>
                <w:color w:val="000000"/>
              </w:rPr>
              <w:t>-</w:t>
            </w:r>
          </w:p>
        </w:tc>
        <w:tc>
          <w:tcPr>
            <w:tcW w:w="1032"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80" w:lineRule="exact"/>
              <w:jc w:val="center"/>
            </w:pPr>
            <w:r>
              <w:rPr>
                <w:rStyle w:val="24pt"/>
                <w:color w:val="000000"/>
              </w:rPr>
              <w:t>-</w:t>
            </w:r>
          </w:p>
        </w:tc>
        <w:tc>
          <w:tcPr>
            <w:tcW w:w="840" w:type="dxa"/>
            <w:tcBorders>
              <w:top w:val="single" w:sz="4" w:space="0" w:color="auto"/>
              <w:left w:val="single" w:sz="4" w:space="0" w:color="auto"/>
              <w:bottom w:val="nil"/>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80" w:lineRule="exact"/>
              <w:jc w:val="center"/>
            </w:pPr>
            <w:r>
              <w:rPr>
                <w:rStyle w:val="24pt"/>
                <w:color w:val="000000"/>
              </w:rPr>
              <w:t>-</w:t>
            </w:r>
          </w:p>
        </w:tc>
        <w:tc>
          <w:tcPr>
            <w:tcW w:w="854" w:type="dxa"/>
            <w:tcBorders>
              <w:top w:val="single" w:sz="4" w:space="0" w:color="auto"/>
              <w:left w:val="single" w:sz="4" w:space="0" w:color="auto"/>
              <w:bottom w:val="nil"/>
              <w:right w:val="single" w:sz="4" w:space="0" w:color="auto"/>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80" w:lineRule="exact"/>
              <w:jc w:val="center"/>
            </w:pPr>
            <w:r>
              <w:rPr>
                <w:rStyle w:val="24pt"/>
                <w:color w:val="000000"/>
              </w:rPr>
              <w:t>-</w:t>
            </w:r>
          </w:p>
        </w:tc>
      </w:tr>
      <w:tr w:rsidR="00551B07" w:rsidTr="00D05DCA">
        <w:trPr>
          <w:trHeight w:hRule="exact" w:val="317"/>
          <w:jc w:val="center"/>
        </w:trPr>
        <w:tc>
          <w:tcPr>
            <w:tcW w:w="1162" w:type="dxa"/>
            <w:vMerge/>
            <w:tcBorders>
              <w:top w:val="nil"/>
              <w:left w:val="single" w:sz="4" w:space="0" w:color="auto"/>
              <w:bottom w:val="single" w:sz="4" w:space="0" w:color="auto"/>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80" w:lineRule="exact"/>
              <w:jc w:val="center"/>
            </w:pPr>
          </w:p>
        </w:tc>
        <w:tc>
          <w:tcPr>
            <w:tcW w:w="787" w:type="dxa"/>
            <w:vMerge/>
            <w:tcBorders>
              <w:top w:val="nil"/>
              <w:left w:val="single" w:sz="4" w:space="0" w:color="auto"/>
              <w:bottom w:val="single" w:sz="4" w:space="0" w:color="auto"/>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80" w:lineRule="exact"/>
              <w:jc w:val="center"/>
            </w:pPr>
          </w:p>
        </w:tc>
        <w:tc>
          <w:tcPr>
            <w:tcW w:w="720"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40" w:lineRule="exact"/>
              <w:ind w:left="200"/>
              <w:jc w:val="left"/>
            </w:pPr>
            <w:r>
              <w:rPr>
                <w:color w:val="000000"/>
              </w:rPr>
              <w:t>ч42</w:t>
            </w:r>
          </w:p>
        </w:tc>
        <w:tc>
          <w:tcPr>
            <w:tcW w:w="1138"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40" w:lineRule="exact"/>
              <w:jc w:val="center"/>
            </w:pPr>
            <w:r>
              <w:rPr>
                <w:color w:val="000000"/>
              </w:rPr>
              <w:t>-</w:t>
            </w:r>
          </w:p>
        </w:tc>
        <w:tc>
          <w:tcPr>
            <w:tcW w:w="1416"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40" w:lineRule="exact"/>
              <w:jc w:val="center"/>
            </w:pPr>
            <w:r>
              <w:rPr>
                <w:color w:val="000000"/>
              </w:rPr>
              <w:t>Дорога</w:t>
            </w:r>
          </w:p>
        </w:tc>
        <w:tc>
          <w:tcPr>
            <w:tcW w:w="811"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40" w:lineRule="exact"/>
              <w:ind w:left="340"/>
              <w:jc w:val="left"/>
            </w:pPr>
            <w:r>
              <w:rPr>
                <w:color w:val="000000"/>
              </w:rPr>
              <w:t>-</w:t>
            </w:r>
          </w:p>
        </w:tc>
        <w:tc>
          <w:tcPr>
            <w:tcW w:w="826"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40" w:lineRule="exact"/>
              <w:jc w:val="center"/>
            </w:pPr>
            <w:r>
              <w:rPr>
                <w:color w:val="000000"/>
              </w:rPr>
              <w:t>-</w:t>
            </w:r>
          </w:p>
        </w:tc>
        <w:tc>
          <w:tcPr>
            <w:tcW w:w="749"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40" w:lineRule="exact"/>
              <w:ind w:left="340"/>
              <w:jc w:val="left"/>
            </w:pPr>
            <w:r>
              <w:rPr>
                <w:color w:val="000000"/>
              </w:rPr>
              <w:t>-</w:t>
            </w:r>
          </w:p>
        </w:tc>
        <w:tc>
          <w:tcPr>
            <w:tcW w:w="1032"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40" w:lineRule="exact"/>
              <w:jc w:val="center"/>
            </w:pPr>
            <w:r>
              <w:rPr>
                <w:color w:val="000000"/>
              </w:rPr>
              <w:t>-</w:t>
            </w:r>
          </w:p>
        </w:tc>
        <w:tc>
          <w:tcPr>
            <w:tcW w:w="840"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40" w:lineRule="exact"/>
              <w:jc w:val="center"/>
            </w:pPr>
            <w:r>
              <w:rPr>
                <w:color w:val="000000"/>
              </w:rPr>
              <w:t>-</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551B07" w:rsidRDefault="00551B07" w:rsidP="00D05DCA">
            <w:pPr>
              <w:pStyle w:val="211"/>
              <w:framePr w:w="10334" w:wrap="notBeside" w:vAnchor="text" w:hAnchor="text" w:xAlign="center" w:y="1"/>
              <w:shd w:val="clear" w:color="auto" w:fill="auto"/>
              <w:spacing w:before="0" w:after="0" w:line="240" w:lineRule="exact"/>
              <w:jc w:val="center"/>
            </w:pPr>
            <w:r>
              <w:rPr>
                <w:color w:val="000000"/>
              </w:rPr>
              <w:t>-</w:t>
            </w:r>
          </w:p>
        </w:tc>
      </w:tr>
    </w:tbl>
    <w:p w:rsidR="00551B07" w:rsidRDefault="00551B07" w:rsidP="00551B07">
      <w:pPr>
        <w:framePr w:w="10334" w:wrap="notBeside" w:vAnchor="text" w:hAnchor="text" w:xAlign="center" w:y="1"/>
        <w:rPr>
          <w:sz w:val="2"/>
          <w:szCs w:val="2"/>
        </w:rPr>
      </w:pPr>
    </w:p>
    <w:p w:rsidR="00551B07" w:rsidRDefault="00551B07" w:rsidP="00551B07">
      <w:pPr>
        <w:spacing w:line="420" w:lineRule="exact"/>
      </w:pPr>
    </w:p>
    <w:p w:rsidR="00551B07" w:rsidRDefault="00551B07" w:rsidP="00551B07">
      <w:pPr>
        <w:pStyle w:val="affe"/>
        <w:framePr w:w="10214" w:wrap="notBeside" w:vAnchor="text" w:hAnchor="text" w:xAlign="center" w:y="1"/>
        <w:shd w:val="clear" w:color="auto" w:fill="auto"/>
        <w:spacing w:line="240" w:lineRule="exact"/>
        <w:jc w:val="left"/>
      </w:pPr>
      <w:r>
        <w:rPr>
          <w:rStyle w:val="affd"/>
          <w:color w:val="000000"/>
        </w:rPr>
        <w:t>4. Объекты лесной инфраструктуры</w:t>
      </w:r>
    </w:p>
    <w:tbl>
      <w:tblPr>
        <w:tblW w:w="0" w:type="auto"/>
        <w:jc w:val="center"/>
        <w:tblLayout w:type="fixed"/>
        <w:tblCellMar>
          <w:left w:w="0" w:type="dxa"/>
          <w:right w:w="0" w:type="dxa"/>
        </w:tblCellMar>
        <w:tblLook w:val="0000" w:firstRow="0" w:lastRow="0" w:firstColumn="0" w:lastColumn="0" w:noHBand="0" w:noVBand="0"/>
      </w:tblPr>
      <w:tblGrid>
        <w:gridCol w:w="706"/>
        <w:gridCol w:w="1406"/>
        <w:gridCol w:w="2419"/>
        <w:gridCol w:w="989"/>
        <w:gridCol w:w="998"/>
        <w:gridCol w:w="1714"/>
        <w:gridCol w:w="1128"/>
        <w:gridCol w:w="854"/>
      </w:tblGrid>
      <w:tr w:rsidR="00551B07" w:rsidTr="00D05DCA">
        <w:trPr>
          <w:trHeight w:hRule="exact" w:val="1027"/>
          <w:jc w:val="center"/>
        </w:trPr>
        <w:tc>
          <w:tcPr>
            <w:tcW w:w="706" w:type="dxa"/>
            <w:tcBorders>
              <w:top w:val="single" w:sz="4" w:space="0" w:color="auto"/>
              <w:left w:val="single" w:sz="4" w:space="0" w:color="auto"/>
              <w:bottom w:val="nil"/>
              <w:right w:val="nil"/>
            </w:tcBorders>
            <w:shd w:val="clear" w:color="auto" w:fill="FFFFFF"/>
          </w:tcPr>
          <w:p w:rsidR="00551B07" w:rsidRDefault="00551B07" w:rsidP="00D05DCA">
            <w:pPr>
              <w:pStyle w:val="211"/>
              <w:framePr w:w="10214" w:wrap="notBeside" w:vAnchor="text" w:hAnchor="text" w:xAlign="center" w:y="1"/>
              <w:shd w:val="clear" w:color="auto" w:fill="auto"/>
              <w:spacing w:before="0" w:after="60" w:line="240" w:lineRule="exact"/>
              <w:ind w:left="200"/>
              <w:jc w:val="left"/>
            </w:pPr>
            <w:r>
              <w:rPr>
                <w:color w:val="000000"/>
              </w:rPr>
              <w:t>№№</w:t>
            </w:r>
          </w:p>
          <w:p w:rsidR="00551B07" w:rsidRDefault="00551B07" w:rsidP="00D05DCA">
            <w:pPr>
              <w:pStyle w:val="211"/>
              <w:framePr w:w="10214" w:wrap="notBeside" w:vAnchor="text" w:hAnchor="text" w:xAlign="center" w:y="1"/>
              <w:shd w:val="clear" w:color="auto" w:fill="auto"/>
              <w:spacing w:before="60" w:after="0" w:line="240" w:lineRule="exact"/>
              <w:ind w:left="200"/>
              <w:jc w:val="left"/>
            </w:pPr>
            <w:proofErr w:type="gramStart"/>
            <w:r>
              <w:rPr>
                <w:color w:val="000000"/>
              </w:rPr>
              <w:t>п</w:t>
            </w:r>
            <w:proofErr w:type="gramEnd"/>
            <w:r>
              <w:rPr>
                <w:color w:val="000000"/>
              </w:rPr>
              <w:t>/п</w:t>
            </w:r>
          </w:p>
        </w:tc>
        <w:tc>
          <w:tcPr>
            <w:tcW w:w="1406" w:type="dxa"/>
            <w:tcBorders>
              <w:top w:val="single" w:sz="4" w:space="0" w:color="auto"/>
              <w:left w:val="single" w:sz="4" w:space="0" w:color="auto"/>
              <w:bottom w:val="nil"/>
              <w:right w:val="nil"/>
            </w:tcBorders>
            <w:shd w:val="clear" w:color="auto" w:fill="FFFFFF"/>
          </w:tcPr>
          <w:p w:rsidR="00551B07" w:rsidRDefault="00551B07" w:rsidP="00D05DCA">
            <w:pPr>
              <w:pStyle w:val="211"/>
              <w:framePr w:w="10214" w:wrap="notBeside" w:vAnchor="text" w:hAnchor="text" w:xAlign="center" w:y="1"/>
              <w:shd w:val="clear" w:color="auto" w:fill="auto"/>
              <w:spacing w:before="0" w:after="0" w:line="240" w:lineRule="exact"/>
              <w:jc w:val="left"/>
            </w:pPr>
            <w:r>
              <w:rPr>
                <w:color w:val="000000"/>
              </w:rPr>
              <w:t>Лесничество</w:t>
            </w:r>
          </w:p>
        </w:tc>
        <w:tc>
          <w:tcPr>
            <w:tcW w:w="2419" w:type="dxa"/>
            <w:tcBorders>
              <w:top w:val="single" w:sz="4" w:space="0" w:color="auto"/>
              <w:left w:val="single" w:sz="4" w:space="0" w:color="auto"/>
              <w:bottom w:val="nil"/>
              <w:right w:val="nil"/>
            </w:tcBorders>
            <w:shd w:val="clear" w:color="auto" w:fill="FFFFFF"/>
          </w:tcPr>
          <w:p w:rsidR="00551B07" w:rsidRDefault="00551B07" w:rsidP="00D05DCA">
            <w:pPr>
              <w:pStyle w:val="211"/>
              <w:framePr w:w="10214" w:wrap="notBeside" w:vAnchor="text" w:hAnchor="text" w:xAlign="center" w:y="1"/>
              <w:shd w:val="clear" w:color="auto" w:fill="auto"/>
              <w:spacing w:before="0" w:after="0" w:line="250" w:lineRule="exact"/>
              <w:jc w:val="left"/>
            </w:pPr>
            <w:r>
              <w:rPr>
                <w:color w:val="000000"/>
              </w:rPr>
              <w:t>Участковое лесничество/урочище (при наличии)</w:t>
            </w:r>
          </w:p>
        </w:tc>
        <w:tc>
          <w:tcPr>
            <w:tcW w:w="989" w:type="dxa"/>
            <w:tcBorders>
              <w:top w:val="single" w:sz="4" w:space="0" w:color="auto"/>
              <w:left w:val="single" w:sz="4" w:space="0" w:color="auto"/>
              <w:bottom w:val="nil"/>
              <w:right w:val="nil"/>
            </w:tcBorders>
            <w:shd w:val="clear" w:color="auto" w:fill="FFFFFF"/>
          </w:tcPr>
          <w:p w:rsidR="00551B07" w:rsidRDefault="00551B07" w:rsidP="00D05DCA">
            <w:pPr>
              <w:pStyle w:val="211"/>
              <w:framePr w:w="10214" w:wrap="notBeside" w:vAnchor="text" w:hAnchor="text" w:xAlign="center" w:y="1"/>
              <w:shd w:val="clear" w:color="auto" w:fill="auto"/>
              <w:spacing w:before="0" w:after="60" w:line="240" w:lineRule="exact"/>
              <w:ind w:left="140"/>
              <w:jc w:val="left"/>
            </w:pPr>
            <w:r>
              <w:rPr>
                <w:color w:val="000000"/>
              </w:rPr>
              <w:t>Лесной</w:t>
            </w:r>
          </w:p>
          <w:p w:rsidR="00551B07" w:rsidRDefault="00551B07" w:rsidP="00D05DCA">
            <w:pPr>
              <w:pStyle w:val="211"/>
              <w:framePr w:w="10214" w:wrap="notBeside" w:vAnchor="text" w:hAnchor="text" w:xAlign="center" w:y="1"/>
              <w:shd w:val="clear" w:color="auto" w:fill="auto"/>
              <w:spacing w:before="60" w:after="0" w:line="240" w:lineRule="exact"/>
              <w:ind w:left="140"/>
              <w:jc w:val="left"/>
            </w:pPr>
            <w:r>
              <w:rPr>
                <w:color w:val="000000"/>
              </w:rPr>
              <w:t>квартал</w:t>
            </w:r>
          </w:p>
        </w:tc>
        <w:tc>
          <w:tcPr>
            <w:tcW w:w="998"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214" w:wrap="notBeside" w:vAnchor="text" w:hAnchor="text" w:xAlign="center" w:y="1"/>
              <w:shd w:val="clear" w:color="auto" w:fill="auto"/>
              <w:spacing w:before="0" w:after="0" w:line="250" w:lineRule="exact"/>
              <w:ind w:left="140"/>
              <w:jc w:val="left"/>
            </w:pPr>
            <w:proofErr w:type="spellStart"/>
            <w:r>
              <w:rPr>
                <w:color w:val="000000"/>
              </w:rPr>
              <w:t>Лесотак</w:t>
            </w:r>
            <w:proofErr w:type="spellEnd"/>
          </w:p>
          <w:p w:rsidR="00551B07" w:rsidRDefault="00551B07" w:rsidP="00D05DCA">
            <w:pPr>
              <w:pStyle w:val="211"/>
              <w:framePr w:w="10214" w:wrap="notBeside" w:vAnchor="text" w:hAnchor="text" w:xAlign="center" w:y="1"/>
              <w:shd w:val="clear" w:color="auto" w:fill="auto"/>
              <w:spacing w:before="0" w:after="0" w:line="250" w:lineRule="exact"/>
              <w:ind w:left="140"/>
              <w:jc w:val="left"/>
            </w:pPr>
            <w:proofErr w:type="spellStart"/>
            <w:r>
              <w:rPr>
                <w:color w:val="000000"/>
              </w:rPr>
              <w:t>сацион</w:t>
            </w:r>
            <w:proofErr w:type="spellEnd"/>
          </w:p>
          <w:p w:rsidR="00551B07" w:rsidRDefault="00551B07" w:rsidP="00D05DCA">
            <w:pPr>
              <w:pStyle w:val="211"/>
              <w:framePr w:w="10214" w:wrap="notBeside" w:vAnchor="text" w:hAnchor="text" w:xAlign="center" w:y="1"/>
              <w:shd w:val="clear" w:color="auto" w:fill="auto"/>
              <w:spacing w:before="0" w:after="0" w:line="250" w:lineRule="exact"/>
              <w:jc w:val="left"/>
            </w:pPr>
            <w:proofErr w:type="spellStart"/>
            <w:r>
              <w:rPr>
                <w:color w:val="000000"/>
              </w:rPr>
              <w:t>ный</w:t>
            </w:r>
            <w:proofErr w:type="spellEnd"/>
          </w:p>
          <w:p w:rsidR="00551B07" w:rsidRDefault="00551B07" w:rsidP="00D05DCA">
            <w:pPr>
              <w:pStyle w:val="211"/>
              <w:framePr w:w="10214" w:wrap="notBeside" w:vAnchor="text" w:hAnchor="text" w:xAlign="center" w:y="1"/>
              <w:shd w:val="clear" w:color="auto" w:fill="auto"/>
              <w:spacing w:before="0" w:after="0" w:line="250" w:lineRule="exact"/>
              <w:jc w:val="left"/>
            </w:pPr>
            <w:r>
              <w:rPr>
                <w:color w:val="000000"/>
              </w:rPr>
              <w:t>выдел</w:t>
            </w:r>
          </w:p>
        </w:tc>
        <w:tc>
          <w:tcPr>
            <w:tcW w:w="1714" w:type="dxa"/>
            <w:tcBorders>
              <w:top w:val="single" w:sz="4" w:space="0" w:color="auto"/>
              <w:left w:val="single" w:sz="4" w:space="0" w:color="auto"/>
              <w:bottom w:val="nil"/>
              <w:right w:val="nil"/>
            </w:tcBorders>
            <w:shd w:val="clear" w:color="auto" w:fill="FFFFFF"/>
          </w:tcPr>
          <w:p w:rsidR="00551B07" w:rsidRDefault="00551B07" w:rsidP="00D05DCA">
            <w:pPr>
              <w:pStyle w:val="211"/>
              <w:framePr w:w="10214" w:wrap="notBeside" w:vAnchor="text" w:hAnchor="text" w:xAlign="center" w:y="1"/>
              <w:shd w:val="clear" w:color="auto" w:fill="auto"/>
              <w:spacing w:before="0" w:after="60" w:line="240" w:lineRule="exact"/>
              <w:ind w:left="180"/>
              <w:jc w:val="left"/>
            </w:pPr>
            <w:r>
              <w:rPr>
                <w:color w:val="000000"/>
              </w:rPr>
              <w:t>Наименование</w:t>
            </w:r>
          </w:p>
          <w:p w:rsidR="00551B07" w:rsidRDefault="00551B07" w:rsidP="00D05DCA">
            <w:pPr>
              <w:pStyle w:val="211"/>
              <w:framePr w:w="10214" w:wrap="notBeside" w:vAnchor="text" w:hAnchor="text" w:xAlign="center" w:y="1"/>
              <w:shd w:val="clear" w:color="auto" w:fill="auto"/>
              <w:spacing w:before="60" w:after="0" w:line="240" w:lineRule="exact"/>
              <w:jc w:val="left"/>
            </w:pPr>
            <w:r>
              <w:rPr>
                <w:color w:val="000000"/>
              </w:rPr>
              <w:t>объекта</w:t>
            </w:r>
          </w:p>
        </w:tc>
        <w:tc>
          <w:tcPr>
            <w:tcW w:w="1128"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214" w:wrap="notBeside" w:vAnchor="text" w:hAnchor="text" w:xAlign="center" w:y="1"/>
              <w:shd w:val="clear" w:color="auto" w:fill="auto"/>
              <w:spacing w:before="0" w:after="0" w:line="250" w:lineRule="exact"/>
              <w:jc w:val="left"/>
            </w:pPr>
            <w:proofErr w:type="spellStart"/>
            <w:r>
              <w:rPr>
                <w:color w:val="000000"/>
              </w:rPr>
              <w:t>Еди</w:t>
            </w:r>
            <w:proofErr w:type="spellEnd"/>
          </w:p>
          <w:p w:rsidR="00551B07" w:rsidRDefault="00551B07" w:rsidP="00D05DCA">
            <w:pPr>
              <w:pStyle w:val="211"/>
              <w:framePr w:w="10214" w:wrap="notBeside" w:vAnchor="text" w:hAnchor="text" w:xAlign="center" w:y="1"/>
              <w:shd w:val="clear" w:color="auto" w:fill="auto"/>
              <w:spacing w:before="0" w:after="0" w:line="250" w:lineRule="exact"/>
              <w:jc w:val="left"/>
            </w:pPr>
            <w:proofErr w:type="spellStart"/>
            <w:r>
              <w:rPr>
                <w:color w:val="000000"/>
              </w:rPr>
              <w:t>ница</w:t>
            </w:r>
            <w:proofErr w:type="spellEnd"/>
          </w:p>
          <w:p w:rsidR="00551B07" w:rsidRDefault="00551B07" w:rsidP="00D05DCA">
            <w:pPr>
              <w:pStyle w:val="211"/>
              <w:framePr w:w="10214" w:wrap="notBeside" w:vAnchor="text" w:hAnchor="text" w:xAlign="center" w:y="1"/>
              <w:shd w:val="clear" w:color="auto" w:fill="auto"/>
              <w:spacing w:before="0" w:after="0" w:line="250" w:lineRule="exact"/>
              <w:jc w:val="left"/>
            </w:pPr>
            <w:proofErr w:type="spellStart"/>
            <w:r>
              <w:rPr>
                <w:color w:val="000000"/>
              </w:rPr>
              <w:t>измере</w:t>
            </w:r>
            <w:proofErr w:type="spellEnd"/>
          </w:p>
          <w:p w:rsidR="00551B07" w:rsidRDefault="00551B07" w:rsidP="00D05DCA">
            <w:pPr>
              <w:pStyle w:val="211"/>
              <w:framePr w:w="10214" w:wrap="notBeside" w:vAnchor="text" w:hAnchor="text" w:xAlign="center" w:y="1"/>
              <w:shd w:val="clear" w:color="auto" w:fill="auto"/>
              <w:spacing w:before="0" w:after="0" w:line="250" w:lineRule="exact"/>
              <w:jc w:val="left"/>
            </w:pPr>
            <w:proofErr w:type="spellStart"/>
            <w:r>
              <w:rPr>
                <w:color w:val="000000"/>
              </w:rPr>
              <w:t>ния</w:t>
            </w:r>
            <w:proofErr w:type="spellEnd"/>
          </w:p>
        </w:tc>
        <w:tc>
          <w:tcPr>
            <w:tcW w:w="854" w:type="dxa"/>
            <w:tcBorders>
              <w:top w:val="single" w:sz="4" w:space="0" w:color="auto"/>
              <w:left w:val="single" w:sz="4" w:space="0" w:color="auto"/>
              <w:bottom w:val="nil"/>
              <w:right w:val="single" w:sz="4" w:space="0" w:color="auto"/>
            </w:tcBorders>
            <w:shd w:val="clear" w:color="auto" w:fill="FFFFFF"/>
          </w:tcPr>
          <w:p w:rsidR="00551B07" w:rsidRDefault="00551B07" w:rsidP="00D05DCA">
            <w:pPr>
              <w:pStyle w:val="211"/>
              <w:framePr w:w="10214" w:wrap="notBeside" w:vAnchor="text" w:hAnchor="text" w:xAlign="center" w:y="1"/>
              <w:shd w:val="clear" w:color="auto" w:fill="auto"/>
              <w:spacing w:before="0" w:after="0" w:line="240" w:lineRule="exact"/>
              <w:ind w:left="180"/>
              <w:jc w:val="left"/>
            </w:pPr>
            <w:r>
              <w:rPr>
                <w:color w:val="000000"/>
              </w:rPr>
              <w:t>объем</w:t>
            </w:r>
          </w:p>
        </w:tc>
      </w:tr>
      <w:tr w:rsidR="00551B07" w:rsidTr="00D05DCA">
        <w:trPr>
          <w:trHeight w:hRule="exact" w:val="269"/>
          <w:jc w:val="center"/>
        </w:trPr>
        <w:tc>
          <w:tcPr>
            <w:tcW w:w="70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214" w:wrap="notBeside" w:vAnchor="text" w:hAnchor="text" w:xAlign="center" w:y="1"/>
              <w:shd w:val="clear" w:color="auto" w:fill="auto"/>
              <w:spacing w:before="0" w:after="0" w:line="240" w:lineRule="exact"/>
              <w:jc w:val="center"/>
            </w:pPr>
            <w:r>
              <w:rPr>
                <w:color w:val="000000"/>
              </w:rPr>
              <w:t>1</w:t>
            </w:r>
          </w:p>
        </w:tc>
        <w:tc>
          <w:tcPr>
            <w:tcW w:w="140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214" w:wrap="notBeside" w:vAnchor="text" w:hAnchor="text" w:xAlign="center" w:y="1"/>
              <w:shd w:val="clear" w:color="auto" w:fill="auto"/>
              <w:spacing w:before="0" w:after="0" w:line="240" w:lineRule="exact"/>
              <w:jc w:val="center"/>
            </w:pPr>
            <w:r>
              <w:rPr>
                <w:color w:val="000000"/>
              </w:rPr>
              <w:t>2</w:t>
            </w:r>
          </w:p>
        </w:tc>
        <w:tc>
          <w:tcPr>
            <w:tcW w:w="2419"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214" w:wrap="notBeside" w:vAnchor="text" w:hAnchor="text" w:xAlign="center" w:y="1"/>
              <w:shd w:val="clear" w:color="auto" w:fill="auto"/>
              <w:spacing w:before="0" w:after="0" w:line="240" w:lineRule="exact"/>
              <w:jc w:val="center"/>
            </w:pPr>
            <w:r>
              <w:rPr>
                <w:color w:val="000000"/>
              </w:rPr>
              <w:t>3</w:t>
            </w:r>
          </w:p>
        </w:tc>
        <w:tc>
          <w:tcPr>
            <w:tcW w:w="989"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214" w:wrap="notBeside" w:vAnchor="text" w:hAnchor="text" w:xAlign="center" w:y="1"/>
              <w:shd w:val="clear" w:color="auto" w:fill="auto"/>
              <w:spacing w:before="0" w:after="0" w:line="240" w:lineRule="exact"/>
              <w:jc w:val="center"/>
            </w:pPr>
            <w:r>
              <w:rPr>
                <w:color w:val="000000"/>
              </w:rPr>
              <w:t>4</w:t>
            </w:r>
          </w:p>
        </w:tc>
        <w:tc>
          <w:tcPr>
            <w:tcW w:w="998"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214" w:wrap="notBeside" w:vAnchor="text" w:hAnchor="text" w:xAlign="center" w:y="1"/>
              <w:shd w:val="clear" w:color="auto" w:fill="auto"/>
              <w:spacing w:before="0" w:after="0" w:line="240" w:lineRule="exact"/>
              <w:jc w:val="center"/>
            </w:pPr>
            <w:r>
              <w:rPr>
                <w:color w:val="000000"/>
              </w:rPr>
              <w:t>5</w:t>
            </w:r>
          </w:p>
        </w:tc>
        <w:tc>
          <w:tcPr>
            <w:tcW w:w="171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214" w:wrap="notBeside" w:vAnchor="text" w:hAnchor="text" w:xAlign="center" w:y="1"/>
              <w:shd w:val="clear" w:color="auto" w:fill="auto"/>
              <w:spacing w:before="0" w:after="0" w:line="240" w:lineRule="exact"/>
              <w:jc w:val="center"/>
            </w:pPr>
            <w:r>
              <w:rPr>
                <w:color w:val="000000"/>
              </w:rPr>
              <w:t>6</w:t>
            </w:r>
          </w:p>
        </w:tc>
        <w:tc>
          <w:tcPr>
            <w:tcW w:w="1128"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214" w:wrap="notBeside" w:vAnchor="text" w:hAnchor="text" w:xAlign="center" w:y="1"/>
              <w:shd w:val="clear" w:color="auto" w:fill="auto"/>
              <w:spacing w:before="0" w:after="0" w:line="240" w:lineRule="exact"/>
              <w:jc w:val="center"/>
            </w:pPr>
            <w:r>
              <w:rPr>
                <w:color w:val="000000"/>
              </w:rPr>
              <w:t>7</w:t>
            </w:r>
          </w:p>
        </w:tc>
        <w:tc>
          <w:tcPr>
            <w:tcW w:w="854" w:type="dxa"/>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10214" w:wrap="notBeside" w:vAnchor="text" w:hAnchor="text" w:xAlign="center" w:y="1"/>
              <w:shd w:val="clear" w:color="auto" w:fill="auto"/>
              <w:spacing w:before="0" w:after="0" w:line="240" w:lineRule="exact"/>
              <w:jc w:val="center"/>
            </w:pPr>
            <w:r>
              <w:rPr>
                <w:color w:val="000000"/>
              </w:rPr>
              <w:t>8</w:t>
            </w:r>
          </w:p>
        </w:tc>
      </w:tr>
      <w:tr w:rsidR="00551B07" w:rsidTr="00D05DCA">
        <w:trPr>
          <w:trHeight w:hRule="exact" w:val="782"/>
          <w:jc w:val="center"/>
        </w:trPr>
        <w:tc>
          <w:tcPr>
            <w:tcW w:w="706" w:type="dxa"/>
            <w:tcBorders>
              <w:top w:val="single" w:sz="4" w:space="0" w:color="auto"/>
              <w:left w:val="single" w:sz="4" w:space="0" w:color="auto"/>
              <w:bottom w:val="single" w:sz="4" w:space="0" w:color="auto"/>
              <w:right w:val="nil"/>
            </w:tcBorders>
            <w:shd w:val="clear" w:color="auto" w:fill="FFFFFF"/>
          </w:tcPr>
          <w:p w:rsidR="00551B07" w:rsidRDefault="00551B07" w:rsidP="00D05DCA">
            <w:pPr>
              <w:pStyle w:val="211"/>
              <w:framePr w:w="10214" w:wrap="notBeside" w:vAnchor="text" w:hAnchor="text" w:xAlign="center" w:y="1"/>
              <w:shd w:val="clear" w:color="auto" w:fill="auto"/>
              <w:spacing w:before="0" w:after="0" w:line="240" w:lineRule="exact"/>
              <w:ind w:right="300"/>
              <w:jc w:val="right"/>
            </w:pPr>
            <w:r>
              <w:rPr>
                <w:color w:val="000000"/>
              </w:rPr>
              <w:t>1.</w:t>
            </w:r>
          </w:p>
        </w:tc>
        <w:tc>
          <w:tcPr>
            <w:tcW w:w="1406" w:type="dxa"/>
            <w:tcBorders>
              <w:top w:val="single" w:sz="4" w:space="0" w:color="auto"/>
              <w:left w:val="single" w:sz="4" w:space="0" w:color="auto"/>
              <w:bottom w:val="single" w:sz="4" w:space="0" w:color="auto"/>
              <w:right w:val="nil"/>
            </w:tcBorders>
            <w:shd w:val="clear" w:color="auto" w:fill="FFFFFF"/>
          </w:tcPr>
          <w:p w:rsidR="00551B07" w:rsidRDefault="00551B07" w:rsidP="00D05DCA">
            <w:pPr>
              <w:pStyle w:val="211"/>
              <w:framePr w:w="10214" w:wrap="notBeside" w:vAnchor="text" w:hAnchor="text" w:xAlign="center" w:y="1"/>
              <w:shd w:val="clear" w:color="auto" w:fill="auto"/>
              <w:spacing w:before="0" w:after="0" w:line="240" w:lineRule="exact"/>
              <w:jc w:val="left"/>
            </w:pPr>
            <w:r>
              <w:rPr>
                <w:color w:val="000000"/>
              </w:rPr>
              <w:t>Семилукское</w:t>
            </w:r>
          </w:p>
        </w:tc>
        <w:tc>
          <w:tcPr>
            <w:tcW w:w="2419" w:type="dxa"/>
            <w:tcBorders>
              <w:top w:val="single" w:sz="4" w:space="0" w:color="auto"/>
              <w:left w:val="single" w:sz="4" w:space="0" w:color="auto"/>
              <w:bottom w:val="single" w:sz="4" w:space="0" w:color="auto"/>
              <w:right w:val="nil"/>
            </w:tcBorders>
            <w:shd w:val="clear" w:color="auto" w:fill="FFFFFF"/>
            <w:vAlign w:val="bottom"/>
          </w:tcPr>
          <w:p w:rsidR="00551B07" w:rsidRDefault="00551B07" w:rsidP="00D05DCA">
            <w:pPr>
              <w:pStyle w:val="211"/>
              <w:framePr w:w="10214" w:wrap="notBeside" w:vAnchor="text" w:hAnchor="text" w:xAlign="center" w:y="1"/>
              <w:shd w:val="clear" w:color="auto" w:fill="auto"/>
              <w:spacing w:before="0" w:after="0" w:line="250" w:lineRule="exact"/>
              <w:jc w:val="center"/>
            </w:pPr>
            <w:proofErr w:type="spellStart"/>
            <w:r>
              <w:rPr>
                <w:color w:val="000000"/>
              </w:rPr>
              <w:t>Подгоренское</w:t>
            </w:r>
            <w:proofErr w:type="spellEnd"/>
          </w:p>
          <w:p w:rsidR="00551B07" w:rsidRDefault="00551B07" w:rsidP="00D05DCA">
            <w:pPr>
              <w:pStyle w:val="211"/>
              <w:framePr w:w="10214" w:wrap="notBeside" w:vAnchor="text" w:hAnchor="text" w:xAlign="center" w:y="1"/>
              <w:shd w:val="clear" w:color="auto" w:fill="auto"/>
              <w:spacing w:before="0" w:after="0" w:line="250" w:lineRule="exact"/>
              <w:jc w:val="center"/>
            </w:pPr>
            <w:r>
              <w:rPr>
                <w:color w:val="000000"/>
              </w:rPr>
              <w:t>урочище</w:t>
            </w:r>
          </w:p>
          <w:p w:rsidR="00551B07" w:rsidRDefault="00551B07" w:rsidP="00D05DCA">
            <w:pPr>
              <w:pStyle w:val="211"/>
              <w:framePr w:w="10214" w:wrap="notBeside" w:vAnchor="text" w:hAnchor="text" w:xAlign="center" w:y="1"/>
              <w:shd w:val="clear" w:color="auto" w:fill="auto"/>
              <w:spacing w:before="0" w:after="0" w:line="250" w:lineRule="exact"/>
              <w:ind w:left="300"/>
              <w:jc w:val="left"/>
            </w:pPr>
            <w:r>
              <w:rPr>
                <w:color w:val="000000"/>
              </w:rPr>
              <w:t>«Задонское шоссе»</w:t>
            </w:r>
          </w:p>
        </w:tc>
        <w:tc>
          <w:tcPr>
            <w:tcW w:w="989" w:type="dxa"/>
            <w:tcBorders>
              <w:top w:val="single" w:sz="4" w:space="0" w:color="auto"/>
              <w:left w:val="single" w:sz="4" w:space="0" w:color="auto"/>
              <w:bottom w:val="single" w:sz="4" w:space="0" w:color="auto"/>
              <w:right w:val="nil"/>
            </w:tcBorders>
            <w:shd w:val="clear" w:color="auto" w:fill="FFFFFF"/>
          </w:tcPr>
          <w:p w:rsidR="00551B07" w:rsidRDefault="00551B07" w:rsidP="00D05DCA">
            <w:pPr>
              <w:pStyle w:val="211"/>
              <w:framePr w:w="10214" w:wrap="notBeside" w:vAnchor="text" w:hAnchor="text" w:xAlign="center" w:y="1"/>
              <w:shd w:val="clear" w:color="auto" w:fill="auto"/>
              <w:spacing w:before="0" w:after="0" w:line="240" w:lineRule="exact"/>
              <w:jc w:val="center"/>
            </w:pPr>
            <w:r>
              <w:rPr>
                <w:color w:val="000000"/>
              </w:rPr>
              <w:t>143</w:t>
            </w:r>
          </w:p>
        </w:tc>
        <w:tc>
          <w:tcPr>
            <w:tcW w:w="998" w:type="dxa"/>
            <w:tcBorders>
              <w:top w:val="single" w:sz="4" w:space="0" w:color="auto"/>
              <w:left w:val="single" w:sz="4" w:space="0" w:color="auto"/>
              <w:bottom w:val="single" w:sz="4" w:space="0" w:color="auto"/>
              <w:right w:val="nil"/>
            </w:tcBorders>
            <w:shd w:val="clear" w:color="auto" w:fill="FFFFFF"/>
          </w:tcPr>
          <w:p w:rsidR="00551B07" w:rsidRDefault="00551B07" w:rsidP="00D05DCA">
            <w:pPr>
              <w:pStyle w:val="211"/>
              <w:framePr w:w="10214" w:wrap="notBeside" w:vAnchor="text" w:hAnchor="text" w:xAlign="center" w:y="1"/>
              <w:shd w:val="clear" w:color="auto" w:fill="auto"/>
              <w:spacing w:before="0" w:after="0" w:line="240" w:lineRule="exact"/>
              <w:jc w:val="center"/>
            </w:pPr>
            <w:r>
              <w:rPr>
                <w:color w:val="000000"/>
              </w:rPr>
              <w:t>42</w:t>
            </w:r>
          </w:p>
        </w:tc>
        <w:tc>
          <w:tcPr>
            <w:tcW w:w="1714" w:type="dxa"/>
            <w:tcBorders>
              <w:top w:val="single" w:sz="4" w:space="0" w:color="auto"/>
              <w:left w:val="single" w:sz="4" w:space="0" w:color="auto"/>
              <w:bottom w:val="single" w:sz="4" w:space="0" w:color="auto"/>
              <w:right w:val="nil"/>
            </w:tcBorders>
            <w:shd w:val="clear" w:color="auto" w:fill="FFFFFF"/>
          </w:tcPr>
          <w:p w:rsidR="00551B07" w:rsidRDefault="00551B07" w:rsidP="00D05DCA">
            <w:pPr>
              <w:pStyle w:val="211"/>
              <w:framePr w:w="10214" w:wrap="notBeside" w:vAnchor="text" w:hAnchor="text" w:xAlign="center" w:y="1"/>
              <w:shd w:val="clear" w:color="auto" w:fill="auto"/>
              <w:spacing w:before="0" w:after="0" w:line="240" w:lineRule="exact"/>
              <w:jc w:val="center"/>
            </w:pPr>
            <w:r>
              <w:rPr>
                <w:color w:val="000000"/>
              </w:rPr>
              <w:t>Дорога</w:t>
            </w:r>
          </w:p>
        </w:tc>
        <w:tc>
          <w:tcPr>
            <w:tcW w:w="1128" w:type="dxa"/>
            <w:tcBorders>
              <w:top w:val="single" w:sz="4" w:space="0" w:color="auto"/>
              <w:left w:val="single" w:sz="4" w:space="0" w:color="auto"/>
              <w:bottom w:val="single" w:sz="4" w:space="0" w:color="auto"/>
              <w:right w:val="nil"/>
            </w:tcBorders>
            <w:shd w:val="clear" w:color="auto" w:fill="FFFFFF"/>
          </w:tcPr>
          <w:p w:rsidR="00551B07" w:rsidRDefault="00551B07" w:rsidP="00D05DCA">
            <w:pPr>
              <w:pStyle w:val="211"/>
              <w:framePr w:w="10214" w:wrap="notBeside" w:vAnchor="text" w:hAnchor="text" w:xAlign="center" w:y="1"/>
              <w:shd w:val="clear" w:color="auto" w:fill="auto"/>
              <w:spacing w:before="0" w:after="0" w:line="240" w:lineRule="exact"/>
              <w:jc w:val="center"/>
            </w:pPr>
            <w:proofErr w:type="spellStart"/>
            <w:r>
              <w:rPr>
                <w:color w:val="000000"/>
              </w:rPr>
              <w:t>кв.м</w:t>
            </w:r>
            <w:proofErr w:type="spellEnd"/>
            <w:r>
              <w:rPr>
                <w:color w:val="000000"/>
              </w:rPr>
              <w:t>.</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551B07" w:rsidRDefault="00551B07" w:rsidP="00D05DCA">
            <w:pPr>
              <w:pStyle w:val="211"/>
              <w:framePr w:w="10214" w:wrap="notBeside" w:vAnchor="text" w:hAnchor="text" w:xAlign="center" w:y="1"/>
              <w:shd w:val="clear" w:color="auto" w:fill="auto"/>
              <w:spacing w:before="0" w:after="0" w:line="240" w:lineRule="exact"/>
              <w:ind w:left="180"/>
              <w:jc w:val="left"/>
            </w:pPr>
            <w:r>
              <w:rPr>
                <w:color w:val="000000"/>
              </w:rPr>
              <w:t>2500</w:t>
            </w:r>
          </w:p>
        </w:tc>
      </w:tr>
    </w:tbl>
    <w:p w:rsidR="00551B07" w:rsidRDefault="00551B07" w:rsidP="00551B07">
      <w:pPr>
        <w:framePr w:w="10214" w:wrap="notBeside" w:vAnchor="text" w:hAnchor="text" w:xAlign="center" w:y="1"/>
        <w:rPr>
          <w:sz w:val="2"/>
          <w:szCs w:val="2"/>
        </w:rPr>
      </w:pPr>
    </w:p>
    <w:p w:rsidR="00551B07" w:rsidRDefault="00551B07" w:rsidP="00551B07">
      <w:pPr>
        <w:spacing w:line="480" w:lineRule="exact"/>
      </w:pPr>
    </w:p>
    <w:p w:rsidR="00551B07" w:rsidRDefault="00551B07" w:rsidP="00551B07">
      <w:pPr>
        <w:pStyle w:val="affe"/>
        <w:framePr w:w="9802" w:wrap="notBeside" w:vAnchor="text" w:hAnchor="text" w:xAlign="center" w:y="1"/>
        <w:shd w:val="clear" w:color="auto" w:fill="auto"/>
        <w:spacing w:line="240" w:lineRule="exact"/>
        <w:jc w:val="left"/>
      </w:pPr>
      <w:r>
        <w:rPr>
          <w:rStyle w:val="affd"/>
          <w:color w:val="000000"/>
        </w:rPr>
        <w:t>5. Особо защитные участки лесов</w:t>
      </w:r>
    </w:p>
    <w:tbl>
      <w:tblPr>
        <w:tblW w:w="0" w:type="auto"/>
        <w:jc w:val="center"/>
        <w:tblLayout w:type="fixed"/>
        <w:tblCellMar>
          <w:left w:w="0" w:type="dxa"/>
          <w:right w:w="0" w:type="dxa"/>
        </w:tblCellMar>
        <w:tblLook w:val="0000" w:firstRow="0" w:lastRow="0" w:firstColumn="0" w:lastColumn="0" w:noHBand="0" w:noVBand="0"/>
      </w:tblPr>
      <w:tblGrid>
        <w:gridCol w:w="715"/>
        <w:gridCol w:w="1723"/>
        <w:gridCol w:w="2414"/>
        <w:gridCol w:w="994"/>
        <w:gridCol w:w="1008"/>
        <w:gridCol w:w="1810"/>
        <w:gridCol w:w="1138"/>
      </w:tblGrid>
      <w:tr w:rsidR="00551B07" w:rsidTr="00D05DCA">
        <w:trPr>
          <w:trHeight w:hRule="exact" w:val="1037"/>
          <w:jc w:val="center"/>
        </w:trPr>
        <w:tc>
          <w:tcPr>
            <w:tcW w:w="715" w:type="dxa"/>
            <w:tcBorders>
              <w:top w:val="single" w:sz="4" w:space="0" w:color="auto"/>
              <w:left w:val="single" w:sz="4" w:space="0" w:color="auto"/>
              <w:bottom w:val="nil"/>
              <w:right w:val="nil"/>
            </w:tcBorders>
            <w:shd w:val="clear" w:color="auto" w:fill="FFFFFF"/>
          </w:tcPr>
          <w:p w:rsidR="00551B07" w:rsidRDefault="00551B07" w:rsidP="00D05DCA">
            <w:pPr>
              <w:pStyle w:val="211"/>
              <w:framePr w:w="9802" w:wrap="notBeside" w:vAnchor="text" w:hAnchor="text" w:xAlign="center" w:y="1"/>
              <w:shd w:val="clear" w:color="auto" w:fill="auto"/>
              <w:spacing w:before="0" w:after="60" w:line="240" w:lineRule="exact"/>
              <w:ind w:left="200"/>
              <w:jc w:val="left"/>
            </w:pPr>
            <w:r>
              <w:rPr>
                <w:color w:val="000000"/>
              </w:rPr>
              <w:t>№№</w:t>
            </w:r>
          </w:p>
          <w:p w:rsidR="00551B07" w:rsidRDefault="00551B07" w:rsidP="00D05DCA">
            <w:pPr>
              <w:pStyle w:val="211"/>
              <w:framePr w:w="9802" w:wrap="notBeside" w:vAnchor="text" w:hAnchor="text" w:xAlign="center" w:y="1"/>
              <w:shd w:val="clear" w:color="auto" w:fill="auto"/>
              <w:spacing w:before="60" w:after="0" w:line="240" w:lineRule="exact"/>
              <w:ind w:left="200"/>
              <w:jc w:val="left"/>
            </w:pPr>
            <w:proofErr w:type="gramStart"/>
            <w:r>
              <w:rPr>
                <w:color w:val="000000"/>
              </w:rPr>
              <w:t>п</w:t>
            </w:r>
            <w:proofErr w:type="gramEnd"/>
            <w:r>
              <w:rPr>
                <w:color w:val="000000"/>
              </w:rPr>
              <w:t>/п</w:t>
            </w:r>
          </w:p>
        </w:tc>
        <w:tc>
          <w:tcPr>
            <w:tcW w:w="1723" w:type="dxa"/>
            <w:tcBorders>
              <w:top w:val="single" w:sz="4" w:space="0" w:color="auto"/>
              <w:left w:val="single" w:sz="4" w:space="0" w:color="auto"/>
              <w:bottom w:val="nil"/>
              <w:right w:val="nil"/>
            </w:tcBorders>
            <w:shd w:val="clear" w:color="auto" w:fill="FFFFFF"/>
          </w:tcPr>
          <w:p w:rsidR="00551B07" w:rsidRDefault="00551B07" w:rsidP="00D05DCA">
            <w:pPr>
              <w:pStyle w:val="211"/>
              <w:framePr w:w="9802" w:wrap="notBeside" w:vAnchor="text" w:hAnchor="text" w:xAlign="center" w:y="1"/>
              <w:shd w:val="clear" w:color="auto" w:fill="auto"/>
              <w:spacing w:before="0" w:after="0" w:line="240" w:lineRule="exact"/>
              <w:ind w:left="280"/>
              <w:jc w:val="left"/>
            </w:pPr>
            <w:r>
              <w:rPr>
                <w:color w:val="000000"/>
              </w:rPr>
              <w:t>Лесничество</w:t>
            </w:r>
          </w:p>
        </w:tc>
        <w:tc>
          <w:tcPr>
            <w:tcW w:w="2414" w:type="dxa"/>
            <w:tcBorders>
              <w:top w:val="single" w:sz="4" w:space="0" w:color="auto"/>
              <w:left w:val="single" w:sz="4" w:space="0" w:color="auto"/>
              <w:bottom w:val="nil"/>
              <w:right w:val="nil"/>
            </w:tcBorders>
            <w:shd w:val="clear" w:color="auto" w:fill="FFFFFF"/>
          </w:tcPr>
          <w:p w:rsidR="00551B07" w:rsidRDefault="00551B07" w:rsidP="00D05DCA">
            <w:pPr>
              <w:pStyle w:val="211"/>
              <w:framePr w:w="9802" w:wrap="notBeside" w:vAnchor="text" w:hAnchor="text" w:xAlign="center" w:y="1"/>
              <w:shd w:val="clear" w:color="auto" w:fill="auto"/>
              <w:spacing w:before="0" w:after="0" w:line="254" w:lineRule="exact"/>
              <w:jc w:val="left"/>
            </w:pPr>
            <w:r>
              <w:rPr>
                <w:color w:val="000000"/>
              </w:rPr>
              <w:t>Участковое лесничество/урочище (при наличии)</w:t>
            </w:r>
          </w:p>
        </w:tc>
        <w:tc>
          <w:tcPr>
            <w:tcW w:w="994" w:type="dxa"/>
            <w:tcBorders>
              <w:top w:val="single" w:sz="4" w:space="0" w:color="auto"/>
              <w:left w:val="single" w:sz="4" w:space="0" w:color="auto"/>
              <w:bottom w:val="nil"/>
              <w:right w:val="nil"/>
            </w:tcBorders>
            <w:shd w:val="clear" w:color="auto" w:fill="FFFFFF"/>
          </w:tcPr>
          <w:p w:rsidR="00551B07" w:rsidRDefault="00551B07" w:rsidP="00D05DCA">
            <w:pPr>
              <w:pStyle w:val="211"/>
              <w:framePr w:w="9802" w:wrap="notBeside" w:vAnchor="text" w:hAnchor="text" w:xAlign="center" w:y="1"/>
              <w:shd w:val="clear" w:color="auto" w:fill="auto"/>
              <w:spacing w:before="0" w:line="240" w:lineRule="exact"/>
              <w:ind w:left="160"/>
              <w:jc w:val="left"/>
            </w:pPr>
            <w:r>
              <w:rPr>
                <w:color w:val="000000"/>
              </w:rPr>
              <w:t>Лесной</w:t>
            </w:r>
          </w:p>
          <w:p w:rsidR="00551B07" w:rsidRDefault="00551B07" w:rsidP="00D05DCA">
            <w:pPr>
              <w:pStyle w:val="211"/>
              <w:framePr w:w="9802" w:wrap="notBeside" w:vAnchor="text" w:hAnchor="text" w:xAlign="center" w:y="1"/>
              <w:shd w:val="clear" w:color="auto" w:fill="auto"/>
              <w:spacing w:before="120" w:after="0" w:line="240" w:lineRule="exact"/>
              <w:ind w:left="160"/>
              <w:jc w:val="left"/>
            </w:pPr>
            <w:r>
              <w:rPr>
                <w:color w:val="000000"/>
              </w:rPr>
              <w:t>квартал</w:t>
            </w:r>
          </w:p>
        </w:tc>
        <w:tc>
          <w:tcPr>
            <w:tcW w:w="1008"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802" w:wrap="notBeside" w:vAnchor="text" w:hAnchor="text" w:xAlign="center" w:y="1"/>
              <w:shd w:val="clear" w:color="auto" w:fill="auto"/>
              <w:spacing w:before="0" w:after="0" w:line="254" w:lineRule="exact"/>
              <w:ind w:left="160"/>
              <w:jc w:val="left"/>
            </w:pPr>
            <w:proofErr w:type="spellStart"/>
            <w:r>
              <w:rPr>
                <w:color w:val="000000"/>
              </w:rPr>
              <w:t>Лесотак</w:t>
            </w:r>
            <w:proofErr w:type="spellEnd"/>
          </w:p>
          <w:p w:rsidR="00551B07" w:rsidRDefault="00551B07" w:rsidP="00D05DCA">
            <w:pPr>
              <w:pStyle w:val="211"/>
              <w:framePr w:w="9802" w:wrap="notBeside" w:vAnchor="text" w:hAnchor="text" w:xAlign="center" w:y="1"/>
              <w:shd w:val="clear" w:color="auto" w:fill="auto"/>
              <w:spacing w:before="0" w:after="0" w:line="254" w:lineRule="exact"/>
              <w:ind w:left="160"/>
              <w:jc w:val="left"/>
            </w:pPr>
            <w:proofErr w:type="spellStart"/>
            <w:r>
              <w:rPr>
                <w:color w:val="000000"/>
              </w:rPr>
              <w:t>сацион</w:t>
            </w:r>
            <w:proofErr w:type="spellEnd"/>
          </w:p>
          <w:p w:rsidR="00551B07" w:rsidRDefault="00551B07" w:rsidP="00D05DCA">
            <w:pPr>
              <w:pStyle w:val="211"/>
              <w:framePr w:w="9802" w:wrap="notBeside" w:vAnchor="text" w:hAnchor="text" w:xAlign="center" w:y="1"/>
              <w:shd w:val="clear" w:color="auto" w:fill="auto"/>
              <w:spacing w:before="0" w:after="0" w:line="254" w:lineRule="exact"/>
              <w:jc w:val="left"/>
            </w:pPr>
            <w:proofErr w:type="spellStart"/>
            <w:r>
              <w:rPr>
                <w:color w:val="000000"/>
              </w:rPr>
              <w:t>ный</w:t>
            </w:r>
            <w:proofErr w:type="spellEnd"/>
          </w:p>
          <w:p w:rsidR="00551B07" w:rsidRDefault="00551B07" w:rsidP="00D05DCA">
            <w:pPr>
              <w:pStyle w:val="211"/>
              <w:framePr w:w="9802" w:wrap="notBeside" w:vAnchor="text" w:hAnchor="text" w:xAlign="center" w:y="1"/>
              <w:shd w:val="clear" w:color="auto" w:fill="auto"/>
              <w:spacing w:before="0" w:after="0" w:line="254" w:lineRule="exact"/>
              <w:jc w:val="left"/>
            </w:pPr>
            <w:r>
              <w:rPr>
                <w:color w:val="000000"/>
              </w:rPr>
              <w:t>выдел</w:t>
            </w:r>
          </w:p>
        </w:tc>
        <w:tc>
          <w:tcPr>
            <w:tcW w:w="1810" w:type="dxa"/>
            <w:tcBorders>
              <w:top w:val="single" w:sz="4" w:space="0" w:color="auto"/>
              <w:left w:val="single" w:sz="4" w:space="0" w:color="auto"/>
              <w:bottom w:val="nil"/>
              <w:right w:val="nil"/>
            </w:tcBorders>
            <w:shd w:val="clear" w:color="auto" w:fill="FFFFFF"/>
          </w:tcPr>
          <w:p w:rsidR="00551B07" w:rsidRDefault="00551B07" w:rsidP="00D05DCA">
            <w:pPr>
              <w:pStyle w:val="211"/>
              <w:framePr w:w="9802" w:wrap="notBeside" w:vAnchor="text" w:hAnchor="text" w:xAlign="center" w:y="1"/>
              <w:shd w:val="clear" w:color="auto" w:fill="auto"/>
              <w:spacing w:before="0" w:after="0" w:line="240" w:lineRule="exact"/>
              <w:jc w:val="left"/>
            </w:pPr>
            <w:r>
              <w:rPr>
                <w:color w:val="000000"/>
              </w:rPr>
              <w:t>Назначение</w:t>
            </w:r>
          </w:p>
        </w:tc>
        <w:tc>
          <w:tcPr>
            <w:tcW w:w="1138" w:type="dxa"/>
            <w:tcBorders>
              <w:top w:val="single" w:sz="4" w:space="0" w:color="auto"/>
              <w:left w:val="single" w:sz="4" w:space="0" w:color="auto"/>
              <w:bottom w:val="nil"/>
              <w:right w:val="single" w:sz="4" w:space="0" w:color="auto"/>
            </w:tcBorders>
            <w:shd w:val="clear" w:color="auto" w:fill="FFFFFF"/>
          </w:tcPr>
          <w:p w:rsidR="00551B07" w:rsidRDefault="00551B07" w:rsidP="00D05DCA">
            <w:pPr>
              <w:pStyle w:val="211"/>
              <w:framePr w:w="9802" w:wrap="notBeside" w:vAnchor="text" w:hAnchor="text" w:xAlign="center" w:y="1"/>
              <w:shd w:val="clear" w:color="auto" w:fill="auto"/>
              <w:spacing w:before="0" w:after="0" w:line="240" w:lineRule="exact"/>
              <w:jc w:val="left"/>
            </w:pPr>
            <w:r>
              <w:rPr>
                <w:color w:val="000000"/>
              </w:rPr>
              <w:t>Площадь</w:t>
            </w:r>
          </w:p>
        </w:tc>
      </w:tr>
      <w:tr w:rsidR="00551B07" w:rsidTr="00D05DCA">
        <w:trPr>
          <w:trHeight w:hRule="exact" w:val="264"/>
          <w:jc w:val="center"/>
        </w:trPr>
        <w:tc>
          <w:tcPr>
            <w:tcW w:w="715"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802" w:wrap="notBeside" w:vAnchor="text" w:hAnchor="text" w:xAlign="center" w:y="1"/>
              <w:shd w:val="clear" w:color="auto" w:fill="auto"/>
              <w:spacing w:before="0" w:after="0" w:line="220" w:lineRule="exact"/>
              <w:jc w:val="center"/>
            </w:pPr>
            <w:r>
              <w:rPr>
                <w:rStyle w:val="2MicrosoftSansSerif1"/>
                <w:color w:val="000000"/>
              </w:rPr>
              <w:t>1</w:t>
            </w:r>
          </w:p>
        </w:tc>
        <w:tc>
          <w:tcPr>
            <w:tcW w:w="1723"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802" w:wrap="notBeside" w:vAnchor="text" w:hAnchor="text" w:xAlign="center" w:y="1"/>
              <w:shd w:val="clear" w:color="auto" w:fill="auto"/>
              <w:spacing w:before="0" w:after="0" w:line="240" w:lineRule="exact"/>
              <w:jc w:val="center"/>
            </w:pPr>
            <w:r>
              <w:rPr>
                <w:color w:val="000000"/>
              </w:rPr>
              <w:t>2</w:t>
            </w:r>
          </w:p>
        </w:tc>
        <w:tc>
          <w:tcPr>
            <w:tcW w:w="2414" w:type="dxa"/>
            <w:tcBorders>
              <w:top w:val="single" w:sz="4" w:space="0" w:color="auto"/>
              <w:left w:val="single" w:sz="4" w:space="0" w:color="auto"/>
              <w:bottom w:val="nil"/>
              <w:right w:val="nil"/>
            </w:tcBorders>
            <w:shd w:val="clear" w:color="auto" w:fill="FFFFFF"/>
          </w:tcPr>
          <w:p w:rsidR="00551B07" w:rsidRDefault="00551B07" w:rsidP="00D05DCA">
            <w:pPr>
              <w:pStyle w:val="211"/>
              <w:framePr w:w="9802" w:wrap="notBeside" w:vAnchor="text" w:hAnchor="text" w:xAlign="center" w:y="1"/>
              <w:shd w:val="clear" w:color="auto" w:fill="auto"/>
              <w:spacing w:before="0" w:after="0" w:line="240" w:lineRule="exact"/>
              <w:jc w:val="center"/>
            </w:pPr>
            <w:r>
              <w:rPr>
                <w:color w:val="000000"/>
              </w:rPr>
              <w:t>3</w:t>
            </w:r>
          </w:p>
        </w:tc>
        <w:tc>
          <w:tcPr>
            <w:tcW w:w="994" w:type="dxa"/>
            <w:tcBorders>
              <w:top w:val="single" w:sz="4" w:space="0" w:color="auto"/>
              <w:left w:val="single" w:sz="4" w:space="0" w:color="auto"/>
              <w:bottom w:val="nil"/>
              <w:right w:val="nil"/>
            </w:tcBorders>
            <w:shd w:val="clear" w:color="auto" w:fill="FFFFFF"/>
          </w:tcPr>
          <w:p w:rsidR="00551B07" w:rsidRDefault="00551B07" w:rsidP="00D05DCA">
            <w:pPr>
              <w:pStyle w:val="211"/>
              <w:framePr w:w="9802" w:wrap="notBeside" w:vAnchor="text" w:hAnchor="text" w:xAlign="center" w:y="1"/>
              <w:shd w:val="clear" w:color="auto" w:fill="auto"/>
              <w:spacing w:before="0" w:after="0" w:line="240" w:lineRule="exact"/>
              <w:jc w:val="center"/>
            </w:pPr>
            <w:r>
              <w:rPr>
                <w:color w:val="000000"/>
              </w:rPr>
              <w:t>4</w:t>
            </w:r>
          </w:p>
        </w:tc>
        <w:tc>
          <w:tcPr>
            <w:tcW w:w="1008" w:type="dxa"/>
            <w:tcBorders>
              <w:top w:val="single" w:sz="4" w:space="0" w:color="auto"/>
              <w:left w:val="single" w:sz="4" w:space="0" w:color="auto"/>
              <w:bottom w:val="nil"/>
              <w:right w:val="nil"/>
            </w:tcBorders>
            <w:shd w:val="clear" w:color="auto" w:fill="FFFFFF"/>
          </w:tcPr>
          <w:p w:rsidR="00551B07" w:rsidRDefault="00551B07" w:rsidP="00D05DCA">
            <w:pPr>
              <w:pStyle w:val="211"/>
              <w:framePr w:w="9802" w:wrap="notBeside" w:vAnchor="text" w:hAnchor="text" w:xAlign="center" w:y="1"/>
              <w:shd w:val="clear" w:color="auto" w:fill="auto"/>
              <w:spacing w:before="0" w:after="0" w:line="240" w:lineRule="exact"/>
              <w:jc w:val="center"/>
            </w:pPr>
            <w:r>
              <w:rPr>
                <w:color w:val="000000"/>
              </w:rPr>
              <w:t>5</w:t>
            </w:r>
          </w:p>
        </w:tc>
        <w:tc>
          <w:tcPr>
            <w:tcW w:w="1810"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9802" w:wrap="notBeside" w:vAnchor="text" w:hAnchor="text" w:xAlign="center" w:y="1"/>
              <w:shd w:val="clear" w:color="auto" w:fill="auto"/>
              <w:spacing w:before="0" w:after="0" w:line="240" w:lineRule="exact"/>
              <w:jc w:val="center"/>
            </w:pPr>
            <w:r>
              <w:rPr>
                <w:color w:val="000000"/>
              </w:rPr>
              <w:t>6</w:t>
            </w:r>
          </w:p>
        </w:tc>
        <w:tc>
          <w:tcPr>
            <w:tcW w:w="1138" w:type="dxa"/>
            <w:tcBorders>
              <w:top w:val="single" w:sz="4" w:space="0" w:color="auto"/>
              <w:left w:val="single" w:sz="4" w:space="0" w:color="auto"/>
              <w:bottom w:val="nil"/>
              <w:right w:val="single" w:sz="4" w:space="0" w:color="auto"/>
            </w:tcBorders>
            <w:shd w:val="clear" w:color="auto" w:fill="FFFFFF"/>
          </w:tcPr>
          <w:p w:rsidR="00551B07" w:rsidRDefault="00551B07" w:rsidP="00D05DCA">
            <w:pPr>
              <w:pStyle w:val="211"/>
              <w:framePr w:w="9802" w:wrap="notBeside" w:vAnchor="text" w:hAnchor="text" w:xAlign="center" w:y="1"/>
              <w:shd w:val="clear" w:color="auto" w:fill="auto"/>
              <w:spacing w:before="0" w:after="0" w:line="240" w:lineRule="exact"/>
              <w:jc w:val="center"/>
            </w:pPr>
            <w:r>
              <w:rPr>
                <w:color w:val="000000"/>
              </w:rPr>
              <w:t>7</w:t>
            </w:r>
          </w:p>
        </w:tc>
      </w:tr>
      <w:tr w:rsidR="00551B07" w:rsidTr="00D05DCA">
        <w:trPr>
          <w:trHeight w:hRule="exact" w:val="278"/>
          <w:jc w:val="center"/>
        </w:trPr>
        <w:tc>
          <w:tcPr>
            <w:tcW w:w="715"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802" w:wrap="notBeside" w:vAnchor="text" w:hAnchor="text" w:xAlign="center" w:y="1"/>
              <w:shd w:val="clear" w:color="auto" w:fill="auto"/>
              <w:spacing w:before="0" w:after="0" w:line="220" w:lineRule="exact"/>
              <w:jc w:val="center"/>
            </w:pPr>
            <w:r>
              <w:rPr>
                <w:rStyle w:val="2MicrosoftSansSerif1"/>
                <w:color w:val="000000"/>
              </w:rPr>
              <w:t>-</w:t>
            </w:r>
          </w:p>
        </w:tc>
        <w:tc>
          <w:tcPr>
            <w:tcW w:w="1723"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802" w:wrap="notBeside" w:vAnchor="text" w:hAnchor="text" w:xAlign="center" w:y="1"/>
              <w:shd w:val="clear" w:color="auto" w:fill="auto"/>
              <w:spacing w:before="0" w:after="0" w:line="240" w:lineRule="exact"/>
              <w:jc w:val="center"/>
            </w:pPr>
            <w:r>
              <w:rPr>
                <w:color w:val="000000"/>
              </w:rPr>
              <w:t>-</w:t>
            </w:r>
          </w:p>
        </w:tc>
        <w:tc>
          <w:tcPr>
            <w:tcW w:w="2414"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802" w:wrap="notBeside" w:vAnchor="text" w:hAnchor="text" w:xAlign="center" w:y="1"/>
              <w:shd w:val="clear" w:color="auto" w:fill="auto"/>
              <w:spacing w:before="0" w:after="0" w:line="240" w:lineRule="exact"/>
              <w:jc w:val="center"/>
            </w:pPr>
            <w:r>
              <w:rPr>
                <w:color w:val="000000"/>
              </w:rPr>
              <w:t>-</w:t>
            </w:r>
          </w:p>
        </w:tc>
        <w:tc>
          <w:tcPr>
            <w:tcW w:w="994"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802" w:wrap="notBeside" w:vAnchor="text" w:hAnchor="text" w:xAlign="center" w:y="1"/>
              <w:shd w:val="clear" w:color="auto" w:fill="auto"/>
              <w:spacing w:before="0" w:after="0" w:line="240" w:lineRule="exact"/>
              <w:jc w:val="center"/>
            </w:pPr>
            <w:r>
              <w:rPr>
                <w:color w:val="000000"/>
              </w:rPr>
              <w:t>-</w:t>
            </w:r>
          </w:p>
        </w:tc>
        <w:tc>
          <w:tcPr>
            <w:tcW w:w="1008"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802" w:wrap="notBeside" w:vAnchor="text" w:hAnchor="text" w:xAlign="center" w:y="1"/>
              <w:shd w:val="clear" w:color="auto" w:fill="auto"/>
              <w:spacing w:before="0" w:after="0" w:line="240" w:lineRule="exact"/>
              <w:jc w:val="center"/>
            </w:pPr>
            <w:r>
              <w:rPr>
                <w:color w:val="000000"/>
              </w:rPr>
              <w:t>-</w:t>
            </w:r>
          </w:p>
        </w:tc>
        <w:tc>
          <w:tcPr>
            <w:tcW w:w="1810"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9802" w:wrap="notBeside" w:vAnchor="text" w:hAnchor="text" w:xAlign="center" w:y="1"/>
              <w:shd w:val="clear" w:color="auto" w:fill="auto"/>
              <w:spacing w:before="0" w:after="0" w:line="240" w:lineRule="exact"/>
              <w:jc w:val="center"/>
            </w:pPr>
            <w:r>
              <w:rPr>
                <w:color w:val="000000"/>
              </w:rPr>
              <w:t>-</w:t>
            </w:r>
          </w:p>
        </w:tc>
        <w:tc>
          <w:tcPr>
            <w:tcW w:w="1138" w:type="dxa"/>
            <w:tcBorders>
              <w:top w:val="single" w:sz="4" w:space="0" w:color="auto"/>
              <w:left w:val="single" w:sz="4" w:space="0" w:color="auto"/>
              <w:bottom w:val="single" w:sz="4" w:space="0" w:color="auto"/>
              <w:right w:val="single" w:sz="4" w:space="0" w:color="auto"/>
            </w:tcBorders>
            <w:shd w:val="clear" w:color="auto" w:fill="FFFFFF"/>
            <w:vAlign w:val="center"/>
          </w:tcPr>
          <w:p w:rsidR="00551B07" w:rsidRDefault="00551B07" w:rsidP="00D05DCA">
            <w:pPr>
              <w:pStyle w:val="211"/>
              <w:framePr w:w="9802" w:wrap="notBeside" w:vAnchor="text" w:hAnchor="text" w:xAlign="center" w:y="1"/>
              <w:shd w:val="clear" w:color="auto" w:fill="auto"/>
              <w:spacing w:before="0" w:after="0" w:line="240" w:lineRule="exact"/>
              <w:jc w:val="center"/>
            </w:pPr>
            <w:r>
              <w:rPr>
                <w:color w:val="000000"/>
              </w:rPr>
              <w:t>-</w:t>
            </w:r>
          </w:p>
        </w:tc>
      </w:tr>
    </w:tbl>
    <w:p w:rsidR="00551B07" w:rsidRDefault="00551B07" w:rsidP="00551B07">
      <w:pPr>
        <w:framePr w:w="9802" w:wrap="notBeside" w:vAnchor="text" w:hAnchor="text" w:xAlign="center" w:y="1"/>
        <w:rPr>
          <w:sz w:val="2"/>
          <w:szCs w:val="2"/>
        </w:rPr>
      </w:pPr>
    </w:p>
    <w:p w:rsidR="00551B07" w:rsidRDefault="00551B07" w:rsidP="00551B07">
      <w:pPr>
        <w:spacing w:line="480" w:lineRule="exact"/>
      </w:pPr>
    </w:p>
    <w:p w:rsidR="00551B07" w:rsidRDefault="00551B07" w:rsidP="00551B07">
      <w:pPr>
        <w:pStyle w:val="affe"/>
        <w:framePr w:w="10157" w:wrap="notBeside" w:vAnchor="text" w:hAnchor="text" w:xAlign="center" w:y="1"/>
        <w:shd w:val="clear" w:color="auto" w:fill="auto"/>
        <w:spacing w:line="240" w:lineRule="exact"/>
        <w:jc w:val="left"/>
      </w:pPr>
      <w:r>
        <w:rPr>
          <w:rStyle w:val="affd"/>
          <w:color w:val="000000"/>
        </w:rPr>
        <w:t>6. Объекты лесного семеноводства</w:t>
      </w:r>
    </w:p>
    <w:tbl>
      <w:tblPr>
        <w:tblW w:w="0" w:type="auto"/>
        <w:jc w:val="center"/>
        <w:tblLayout w:type="fixed"/>
        <w:tblCellMar>
          <w:left w:w="0" w:type="dxa"/>
          <w:right w:w="0" w:type="dxa"/>
        </w:tblCellMar>
        <w:tblLook w:val="0000" w:firstRow="0" w:lastRow="0" w:firstColumn="0" w:lastColumn="0" w:noHBand="0" w:noVBand="0"/>
      </w:tblPr>
      <w:tblGrid>
        <w:gridCol w:w="715"/>
        <w:gridCol w:w="1695"/>
        <w:gridCol w:w="2058"/>
        <w:gridCol w:w="1133"/>
        <w:gridCol w:w="1003"/>
        <w:gridCol w:w="1714"/>
        <w:gridCol w:w="984"/>
        <w:gridCol w:w="854"/>
      </w:tblGrid>
      <w:tr w:rsidR="00551B07" w:rsidTr="00D05DCA">
        <w:trPr>
          <w:trHeight w:hRule="exact" w:val="1032"/>
          <w:jc w:val="center"/>
        </w:trPr>
        <w:tc>
          <w:tcPr>
            <w:tcW w:w="715" w:type="dxa"/>
            <w:tcBorders>
              <w:top w:val="single" w:sz="4" w:space="0" w:color="auto"/>
              <w:left w:val="single" w:sz="4" w:space="0" w:color="auto"/>
              <w:bottom w:val="nil"/>
              <w:right w:val="nil"/>
            </w:tcBorders>
            <w:shd w:val="clear" w:color="auto" w:fill="FFFFFF"/>
          </w:tcPr>
          <w:p w:rsidR="00551B07" w:rsidRDefault="00551B07" w:rsidP="00D05DCA">
            <w:pPr>
              <w:pStyle w:val="211"/>
              <w:framePr w:w="10157" w:wrap="notBeside" w:vAnchor="text" w:hAnchor="text" w:xAlign="center" w:y="1"/>
              <w:shd w:val="clear" w:color="auto" w:fill="auto"/>
              <w:spacing w:before="0" w:after="60" w:line="240" w:lineRule="exact"/>
              <w:ind w:left="280"/>
              <w:jc w:val="left"/>
            </w:pPr>
            <w:r>
              <w:rPr>
                <w:color w:val="000000"/>
              </w:rPr>
              <w:t>№№</w:t>
            </w:r>
          </w:p>
          <w:p w:rsidR="00551B07" w:rsidRDefault="00551B07" w:rsidP="00D05DCA">
            <w:pPr>
              <w:pStyle w:val="211"/>
              <w:framePr w:w="10157" w:wrap="notBeside" w:vAnchor="text" w:hAnchor="text" w:xAlign="center" w:y="1"/>
              <w:shd w:val="clear" w:color="auto" w:fill="auto"/>
              <w:spacing w:before="60" w:after="0" w:line="240" w:lineRule="exact"/>
              <w:ind w:left="280"/>
              <w:jc w:val="left"/>
            </w:pPr>
            <w:proofErr w:type="gramStart"/>
            <w:r>
              <w:rPr>
                <w:color w:val="000000"/>
              </w:rPr>
              <w:t>п</w:t>
            </w:r>
            <w:proofErr w:type="gramEnd"/>
            <w:r>
              <w:rPr>
                <w:color w:val="000000"/>
              </w:rPr>
              <w:t>/п</w:t>
            </w:r>
          </w:p>
        </w:tc>
        <w:tc>
          <w:tcPr>
            <w:tcW w:w="1695" w:type="dxa"/>
            <w:tcBorders>
              <w:top w:val="single" w:sz="4" w:space="0" w:color="auto"/>
              <w:left w:val="single" w:sz="4" w:space="0" w:color="auto"/>
              <w:bottom w:val="nil"/>
              <w:right w:val="nil"/>
            </w:tcBorders>
            <w:shd w:val="clear" w:color="auto" w:fill="FFFFFF"/>
          </w:tcPr>
          <w:p w:rsidR="00551B07" w:rsidRDefault="00551B07" w:rsidP="00D05DCA">
            <w:pPr>
              <w:pStyle w:val="211"/>
              <w:framePr w:w="10157" w:wrap="notBeside" w:vAnchor="text" w:hAnchor="text" w:xAlign="center" w:y="1"/>
              <w:shd w:val="clear" w:color="auto" w:fill="auto"/>
              <w:spacing w:before="0" w:after="0" w:line="240" w:lineRule="exact"/>
              <w:ind w:left="160"/>
              <w:jc w:val="left"/>
            </w:pPr>
            <w:r>
              <w:rPr>
                <w:color w:val="000000"/>
              </w:rPr>
              <w:t>Лесничество</w:t>
            </w:r>
          </w:p>
        </w:tc>
        <w:tc>
          <w:tcPr>
            <w:tcW w:w="2058" w:type="dxa"/>
            <w:tcBorders>
              <w:top w:val="single" w:sz="4" w:space="0" w:color="auto"/>
              <w:left w:val="single" w:sz="4" w:space="0" w:color="auto"/>
              <w:bottom w:val="nil"/>
              <w:right w:val="nil"/>
            </w:tcBorders>
            <w:shd w:val="clear" w:color="auto" w:fill="FFFFFF"/>
          </w:tcPr>
          <w:p w:rsidR="00551B07" w:rsidRDefault="00551B07" w:rsidP="00D05DCA">
            <w:pPr>
              <w:pStyle w:val="211"/>
              <w:framePr w:w="10157" w:wrap="notBeside" w:vAnchor="text" w:hAnchor="text" w:xAlign="center" w:y="1"/>
              <w:shd w:val="clear" w:color="auto" w:fill="auto"/>
              <w:spacing w:before="0" w:after="0" w:line="250" w:lineRule="exact"/>
              <w:jc w:val="left"/>
            </w:pPr>
            <w:r>
              <w:rPr>
                <w:color w:val="000000"/>
              </w:rPr>
              <w:t>Участковое лесничество/урочище (при наличии)</w:t>
            </w:r>
          </w:p>
        </w:tc>
        <w:tc>
          <w:tcPr>
            <w:tcW w:w="1133" w:type="dxa"/>
            <w:tcBorders>
              <w:top w:val="single" w:sz="4" w:space="0" w:color="auto"/>
              <w:left w:val="single" w:sz="4" w:space="0" w:color="auto"/>
              <w:bottom w:val="nil"/>
              <w:right w:val="nil"/>
            </w:tcBorders>
            <w:shd w:val="clear" w:color="auto" w:fill="FFFFFF"/>
          </w:tcPr>
          <w:p w:rsidR="00551B07" w:rsidRDefault="00551B07" w:rsidP="00D05DCA">
            <w:pPr>
              <w:pStyle w:val="211"/>
              <w:framePr w:w="10157" w:wrap="notBeside" w:vAnchor="text" w:hAnchor="text" w:xAlign="center" w:y="1"/>
              <w:shd w:val="clear" w:color="auto" w:fill="auto"/>
              <w:spacing w:before="0" w:after="60" w:line="240" w:lineRule="exact"/>
              <w:ind w:left="220"/>
              <w:jc w:val="left"/>
            </w:pPr>
            <w:r>
              <w:rPr>
                <w:color w:val="000000"/>
              </w:rPr>
              <w:t>Лесной</w:t>
            </w:r>
          </w:p>
          <w:p w:rsidR="00551B07" w:rsidRDefault="00551B07" w:rsidP="00D05DCA">
            <w:pPr>
              <w:pStyle w:val="211"/>
              <w:framePr w:w="10157" w:wrap="notBeside" w:vAnchor="text" w:hAnchor="text" w:xAlign="center" w:y="1"/>
              <w:shd w:val="clear" w:color="auto" w:fill="auto"/>
              <w:spacing w:before="60" w:after="0" w:line="240" w:lineRule="exact"/>
              <w:ind w:left="220"/>
              <w:jc w:val="left"/>
            </w:pPr>
            <w:r>
              <w:rPr>
                <w:color w:val="000000"/>
              </w:rPr>
              <w:t>квартал</w:t>
            </w:r>
          </w:p>
        </w:tc>
        <w:tc>
          <w:tcPr>
            <w:tcW w:w="1003"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57" w:wrap="notBeside" w:vAnchor="text" w:hAnchor="text" w:xAlign="center" w:y="1"/>
              <w:shd w:val="clear" w:color="auto" w:fill="auto"/>
              <w:spacing w:before="0" w:after="0" w:line="250" w:lineRule="exact"/>
              <w:ind w:left="140"/>
              <w:jc w:val="left"/>
            </w:pPr>
            <w:proofErr w:type="spellStart"/>
            <w:r>
              <w:rPr>
                <w:color w:val="000000"/>
              </w:rPr>
              <w:t>Лесотак</w:t>
            </w:r>
            <w:proofErr w:type="spellEnd"/>
          </w:p>
          <w:p w:rsidR="00551B07" w:rsidRDefault="00551B07" w:rsidP="00D05DCA">
            <w:pPr>
              <w:pStyle w:val="211"/>
              <w:framePr w:w="10157" w:wrap="notBeside" w:vAnchor="text" w:hAnchor="text" w:xAlign="center" w:y="1"/>
              <w:shd w:val="clear" w:color="auto" w:fill="auto"/>
              <w:spacing w:before="0" w:after="0" w:line="250" w:lineRule="exact"/>
              <w:ind w:left="140"/>
              <w:jc w:val="left"/>
            </w:pPr>
            <w:proofErr w:type="spellStart"/>
            <w:r>
              <w:rPr>
                <w:color w:val="000000"/>
              </w:rPr>
              <w:t>сацион</w:t>
            </w:r>
            <w:proofErr w:type="spellEnd"/>
          </w:p>
          <w:p w:rsidR="00551B07" w:rsidRDefault="00551B07" w:rsidP="00D05DCA">
            <w:pPr>
              <w:pStyle w:val="211"/>
              <w:framePr w:w="10157" w:wrap="notBeside" w:vAnchor="text" w:hAnchor="text" w:xAlign="center" w:y="1"/>
              <w:shd w:val="clear" w:color="auto" w:fill="auto"/>
              <w:spacing w:before="0" w:after="0" w:line="250" w:lineRule="exact"/>
              <w:jc w:val="left"/>
            </w:pPr>
            <w:proofErr w:type="spellStart"/>
            <w:r>
              <w:rPr>
                <w:color w:val="000000"/>
              </w:rPr>
              <w:t>ный</w:t>
            </w:r>
            <w:proofErr w:type="spellEnd"/>
          </w:p>
          <w:p w:rsidR="00551B07" w:rsidRDefault="00551B07" w:rsidP="00D05DCA">
            <w:pPr>
              <w:pStyle w:val="211"/>
              <w:framePr w:w="10157" w:wrap="notBeside" w:vAnchor="text" w:hAnchor="text" w:xAlign="center" w:y="1"/>
              <w:shd w:val="clear" w:color="auto" w:fill="auto"/>
              <w:spacing w:before="0" w:after="0" w:line="250" w:lineRule="exact"/>
              <w:jc w:val="left"/>
            </w:pPr>
            <w:r>
              <w:rPr>
                <w:color w:val="000000"/>
              </w:rPr>
              <w:t>выдел</w:t>
            </w:r>
          </w:p>
        </w:tc>
        <w:tc>
          <w:tcPr>
            <w:tcW w:w="171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57" w:wrap="notBeside" w:vAnchor="text" w:hAnchor="text" w:xAlign="center" w:y="1"/>
              <w:shd w:val="clear" w:color="auto" w:fill="auto"/>
              <w:spacing w:before="0" w:after="0" w:line="250" w:lineRule="exact"/>
              <w:ind w:left="180"/>
              <w:jc w:val="left"/>
            </w:pPr>
            <w:r>
              <w:rPr>
                <w:color w:val="000000"/>
              </w:rPr>
              <w:t>Наименование</w:t>
            </w:r>
          </w:p>
          <w:p w:rsidR="00551B07" w:rsidRDefault="00551B07" w:rsidP="00D05DCA">
            <w:pPr>
              <w:pStyle w:val="211"/>
              <w:framePr w:w="10157" w:wrap="notBeside" w:vAnchor="text" w:hAnchor="text" w:xAlign="center" w:y="1"/>
              <w:shd w:val="clear" w:color="auto" w:fill="auto"/>
              <w:spacing w:before="0" w:after="0" w:line="250" w:lineRule="exact"/>
              <w:jc w:val="left"/>
            </w:pPr>
            <w:r>
              <w:rPr>
                <w:color w:val="000000"/>
              </w:rPr>
              <w:t>объекта</w:t>
            </w:r>
          </w:p>
          <w:p w:rsidR="00551B07" w:rsidRDefault="00551B07" w:rsidP="00D05DCA">
            <w:pPr>
              <w:pStyle w:val="211"/>
              <w:framePr w:w="10157" w:wrap="notBeside" w:vAnchor="text" w:hAnchor="text" w:xAlign="center" w:y="1"/>
              <w:shd w:val="clear" w:color="auto" w:fill="auto"/>
              <w:spacing w:before="0" w:after="0" w:line="250" w:lineRule="exact"/>
              <w:jc w:val="left"/>
            </w:pPr>
            <w:r>
              <w:rPr>
                <w:color w:val="000000"/>
              </w:rPr>
              <w:t>лесного</w:t>
            </w:r>
          </w:p>
          <w:p w:rsidR="00551B07" w:rsidRDefault="00551B07" w:rsidP="00D05DCA">
            <w:pPr>
              <w:pStyle w:val="211"/>
              <w:framePr w:w="10157" w:wrap="notBeside" w:vAnchor="text" w:hAnchor="text" w:xAlign="center" w:y="1"/>
              <w:shd w:val="clear" w:color="auto" w:fill="auto"/>
              <w:spacing w:before="0" w:after="0" w:line="250" w:lineRule="exact"/>
              <w:ind w:left="180"/>
              <w:jc w:val="left"/>
            </w:pPr>
            <w:r>
              <w:rPr>
                <w:color w:val="000000"/>
              </w:rPr>
              <w:t>семеноводства</w:t>
            </w:r>
          </w:p>
        </w:tc>
        <w:tc>
          <w:tcPr>
            <w:tcW w:w="98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57" w:wrap="notBeside" w:vAnchor="text" w:hAnchor="text" w:xAlign="center" w:y="1"/>
              <w:shd w:val="clear" w:color="auto" w:fill="auto"/>
              <w:spacing w:before="0" w:after="0" w:line="250" w:lineRule="exact"/>
              <w:jc w:val="left"/>
            </w:pPr>
            <w:proofErr w:type="spellStart"/>
            <w:r>
              <w:rPr>
                <w:color w:val="000000"/>
              </w:rPr>
              <w:t>Еди</w:t>
            </w:r>
            <w:proofErr w:type="spellEnd"/>
          </w:p>
          <w:p w:rsidR="00551B07" w:rsidRDefault="00551B07" w:rsidP="00D05DCA">
            <w:pPr>
              <w:pStyle w:val="211"/>
              <w:framePr w:w="10157" w:wrap="notBeside" w:vAnchor="text" w:hAnchor="text" w:xAlign="center" w:y="1"/>
              <w:shd w:val="clear" w:color="auto" w:fill="auto"/>
              <w:spacing w:before="0" w:after="0" w:line="250" w:lineRule="exact"/>
              <w:jc w:val="left"/>
            </w:pPr>
            <w:proofErr w:type="spellStart"/>
            <w:r>
              <w:rPr>
                <w:color w:val="000000"/>
              </w:rPr>
              <w:t>ница</w:t>
            </w:r>
            <w:proofErr w:type="spellEnd"/>
          </w:p>
          <w:p w:rsidR="00551B07" w:rsidRDefault="00551B07" w:rsidP="00D05DCA">
            <w:pPr>
              <w:pStyle w:val="211"/>
              <w:framePr w:w="10157" w:wrap="notBeside" w:vAnchor="text" w:hAnchor="text" w:xAlign="center" w:y="1"/>
              <w:shd w:val="clear" w:color="auto" w:fill="auto"/>
              <w:spacing w:before="0" w:after="0" w:line="250" w:lineRule="exact"/>
              <w:ind w:left="46"/>
            </w:pPr>
            <w:proofErr w:type="spellStart"/>
            <w:r>
              <w:rPr>
                <w:color w:val="000000"/>
              </w:rPr>
              <w:t>измере</w:t>
            </w:r>
            <w:proofErr w:type="spellEnd"/>
          </w:p>
          <w:p w:rsidR="00551B07" w:rsidRDefault="00551B07" w:rsidP="00D05DCA">
            <w:pPr>
              <w:pStyle w:val="211"/>
              <w:framePr w:w="10157" w:wrap="notBeside" w:vAnchor="text" w:hAnchor="text" w:xAlign="center" w:y="1"/>
              <w:shd w:val="clear" w:color="auto" w:fill="auto"/>
              <w:spacing w:before="0" w:after="0" w:line="250" w:lineRule="exact"/>
              <w:ind w:left="46"/>
            </w:pPr>
            <w:proofErr w:type="spellStart"/>
            <w:r>
              <w:rPr>
                <w:color w:val="000000"/>
              </w:rPr>
              <w:t>ния</w:t>
            </w:r>
            <w:proofErr w:type="spellEnd"/>
          </w:p>
        </w:tc>
        <w:tc>
          <w:tcPr>
            <w:tcW w:w="854" w:type="dxa"/>
            <w:tcBorders>
              <w:top w:val="single" w:sz="4" w:space="0" w:color="auto"/>
              <w:left w:val="single" w:sz="4" w:space="0" w:color="auto"/>
              <w:bottom w:val="nil"/>
              <w:right w:val="single" w:sz="4" w:space="0" w:color="auto"/>
            </w:tcBorders>
            <w:shd w:val="clear" w:color="auto" w:fill="FFFFFF"/>
          </w:tcPr>
          <w:p w:rsidR="00551B07" w:rsidRDefault="00551B07" w:rsidP="00D05DCA">
            <w:pPr>
              <w:pStyle w:val="211"/>
              <w:framePr w:w="10157" w:wrap="notBeside" w:vAnchor="text" w:hAnchor="text" w:xAlign="center" w:y="1"/>
              <w:shd w:val="clear" w:color="auto" w:fill="auto"/>
              <w:spacing w:before="0" w:after="0" w:line="240" w:lineRule="exact"/>
              <w:ind w:left="140"/>
              <w:jc w:val="left"/>
            </w:pPr>
            <w:r>
              <w:rPr>
                <w:color w:val="000000"/>
              </w:rPr>
              <w:t>объем</w:t>
            </w:r>
          </w:p>
        </w:tc>
      </w:tr>
      <w:tr w:rsidR="00551B07" w:rsidTr="00D05DCA">
        <w:trPr>
          <w:trHeight w:hRule="exact" w:val="264"/>
          <w:jc w:val="center"/>
        </w:trPr>
        <w:tc>
          <w:tcPr>
            <w:tcW w:w="715"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57" w:wrap="notBeside" w:vAnchor="text" w:hAnchor="text" w:xAlign="center" w:y="1"/>
              <w:shd w:val="clear" w:color="auto" w:fill="auto"/>
              <w:spacing w:before="0" w:after="0" w:line="240" w:lineRule="exact"/>
              <w:ind w:right="280"/>
              <w:jc w:val="right"/>
            </w:pPr>
            <w:r>
              <w:rPr>
                <w:color w:val="000000"/>
              </w:rPr>
              <w:t>1</w:t>
            </w:r>
          </w:p>
        </w:tc>
        <w:tc>
          <w:tcPr>
            <w:tcW w:w="1695"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57" w:wrap="notBeside" w:vAnchor="text" w:hAnchor="text" w:xAlign="center" w:y="1"/>
              <w:shd w:val="clear" w:color="auto" w:fill="auto"/>
              <w:spacing w:before="0" w:after="0" w:line="240" w:lineRule="exact"/>
              <w:jc w:val="center"/>
            </w:pPr>
            <w:r>
              <w:rPr>
                <w:color w:val="000000"/>
              </w:rPr>
              <w:t>2</w:t>
            </w:r>
          </w:p>
        </w:tc>
        <w:tc>
          <w:tcPr>
            <w:tcW w:w="2058"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57" w:wrap="notBeside" w:vAnchor="text" w:hAnchor="text" w:xAlign="center" w:y="1"/>
              <w:shd w:val="clear" w:color="auto" w:fill="auto"/>
              <w:spacing w:before="0" w:after="0" w:line="240" w:lineRule="exact"/>
              <w:jc w:val="center"/>
            </w:pPr>
            <w:r>
              <w:rPr>
                <w:color w:val="000000"/>
              </w:rPr>
              <w:t>3</w:t>
            </w:r>
          </w:p>
        </w:tc>
        <w:tc>
          <w:tcPr>
            <w:tcW w:w="1133"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57" w:wrap="notBeside" w:vAnchor="text" w:hAnchor="text" w:xAlign="center" w:y="1"/>
              <w:shd w:val="clear" w:color="auto" w:fill="auto"/>
              <w:spacing w:before="0" w:after="0" w:line="240" w:lineRule="exact"/>
              <w:jc w:val="center"/>
            </w:pPr>
            <w:r>
              <w:rPr>
                <w:color w:val="000000"/>
              </w:rPr>
              <w:t>4</w:t>
            </w:r>
          </w:p>
        </w:tc>
        <w:tc>
          <w:tcPr>
            <w:tcW w:w="1003"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57" w:wrap="notBeside" w:vAnchor="text" w:hAnchor="text" w:xAlign="center" w:y="1"/>
              <w:shd w:val="clear" w:color="auto" w:fill="auto"/>
              <w:spacing w:before="0" w:after="0" w:line="240" w:lineRule="exact"/>
              <w:jc w:val="center"/>
            </w:pPr>
            <w:r>
              <w:rPr>
                <w:color w:val="000000"/>
              </w:rPr>
              <w:t>5</w:t>
            </w:r>
          </w:p>
        </w:tc>
        <w:tc>
          <w:tcPr>
            <w:tcW w:w="171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57" w:wrap="notBeside" w:vAnchor="text" w:hAnchor="text" w:xAlign="center" w:y="1"/>
              <w:shd w:val="clear" w:color="auto" w:fill="auto"/>
              <w:spacing w:before="0" w:after="0" w:line="240" w:lineRule="exact"/>
              <w:jc w:val="center"/>
            </w:pPr>
            <w:r>
              <w:rPr>
                <w:color w:val="000000"/>
              </w:rPr>
              <w:t>6</w:t>
            </w:r>
          </w:p>
        </w:tc>
        <w:tc>
          <w:tcPr>
            <w:tcW w:w="98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57" w:wrap="notBeside" w:vAnchor="text" w:hAnchor="text" w:xAlign="center" w:y="1"/>
              <w:shd w:val="clear" w:color="auto" w:fill="auto"/>
              <w:spacing w:before="0" w:after="0" w:line="240" w:lineRule="exact"/>
              <w:jc w:val="center"/>
            </w:pPr>
            <w:r>
              <w:rPr>
                <w:color w:val="000000"/>
              </w:rPr>
              <w:t>7</w:t>
            </w:r>
          </w:p>
        </w:tc>
        <w:tc>
          <w:tcPr>
            <w:tcW w:w="854" w:type="dxa"/>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10157" w:wrap="notBeside" w:vAnchor="text" w:hAnchor="text" w:xAlign="center" w:y="1"/>
              <w:shd w:val="clear" w:color="auto" w:fill="auto"/>
              <w:spacing w:before="0" w:after="0" w:line="240" w:lineRule="exact"/>
              <w:jc w:val="center"/>
            </w:pPr>
            <w:r>
              <w:rPr>
                <w:color w:val="000000"/>
              </w:rPr>
              <w:t>8</w:t>
            </w:r>
          </w:p>
        </w:tc>
      </w:tr>
      <w:tr w:rsidR="00551B07" w:rsidTr="00D05DCA">
        <w:trPr>
          <w:trHeight w:hRule="exact" w:val="283"/>
          <w:jc w:val="center"/>
        </w:trPr>
        <w:tc>
          <w:tcPr>
            <w:tcW w:w="715"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157" w:wrap="notBeside" w:vAnchor="text" w:hAnchor="text" w:xAlign="center" w:y="1"/>
              <w:shd w:val="clear" w:color="auto" w:fill="auto"/>
              <w:spacing w:before="0" w:after="0" w:line="240" w:lineRule="exact"/>
              <w:jc w:val="center"/>
            </w:pPr>
            <w:r>
              <w:rPr>
                <w:color w:val="000000"/>
              </w:rPr>
              <w:t>-</w:t>
            </w:r>
          </w:p>
        </w:tc>
        <w:tc>
          <w:tcPr>
            <w:tcW w:w="1695"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157" w:wrap="notBeside" w:vAnchor="text" w:hAnchor="text" w:xAlign="center" w:y="1"/>
              <w:shd w:val="clear" w:color="auto" w:fill="auto"/>
              <w:spacing w:before="0" w:after="0" w:line="240" w:lineRule="exact"/>
              <w:jc w:val="center"/>
            </w:pPr>
            <w:r>
              <w:rPr>
                <w:color w:val="000000"/>
              </w:rPr>
              <w:t>-</w:t>
            </w:r>
          </w:p>
        </w:tc>
        <w:tc>
          <w:tcPr>
            <w:tcW w:w="2058"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157" w:wrap="notBeside" w:vAnchor="text" w:hAnchor="text" w:xAlign="center" w:y="1"/>
              <w:shd w:val="clear" w:color="auto" w:fill="auto"/>
              <w:spacing w:before="0" w:after="0" w:line="240" w:lineRule="exact"/>
              <w:jc w:val="center"/>
            </w:pPr>
            <w:r>
              <w:rPr>
                <w:color w:val="000000"/>
              </w:rPr>
              <w:t>-</w:t>
            </w:r>
          </w:p>
        </w:tc>
        <w:tc>
          <w:tcPr>
            <w:tcW w:w="1133"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157" w:wrap="notBeside" w:vAnchor="text" w:hAnchor="text" w:xAlign="center" w:y="1"/>
              <w:shd w:val="clear" w:color="auto" w:fill="auto"/>
              <w:spacing w:before="0" w:after="0" w:line="240" w:lineRule="exact"/>
              <w:jc w:val="center"/>
            </w:pPr>
            <w:r>
              <w:rPr>
                <w:color w:val="000000"/>
              </w:rPr>
              <w:t>-</w:t>
            </w:r>
          </w:p>
        </w:tc>
        <w:tc>
          <w:tcPr>
            <w:tcW w:w="1003"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157" w:wrap="notBeside" w:vAnchor="text" w:hAnchor="text" w:xAlign="center" w:y="1"/>
              <w:shd w:val="clear" w:color="auto" w:fill="auto"/>
              <w:spacing w:before="0" w:after="0" w:line="240" w:lineRule="exact"/>
              <w:jc w:val="center"/>
            </w:pPr>
            <w:r>
              <w:rPr>
                <w:color w:val="000000"/>
              </w:rPr>
              <w:t>-</w:t>
            </w:r>
          </w:p>
        </w:tc>
        <w:tc>
          <w:tcPr>
            <w:tcW w:w="1714"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157" w:wrap="notBeside" w:vAnchor="text" w:hAnchor="text" w:xAlign="center" w:y="1"/>
              <w:shd w:val="clear" w:color="auto" w:fill="auto"/>
              <w:spacing w:before="0" w:after="0" w:line="240" w:lineRule="exact"/>
              <w:jc w:val="center"/>
            </w:pPr>
            <w:r>
              <w:rPr>
                <w:color w:val="000000"/>
              </w:rPr>
              <w:t>-</w:t>
            </w:r>
          </w:p>
        </w:tc>
        <w:tc>
          <w:tcPr>
            <w:tcW w:w="984"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157" w:wrap="notBeside" w:vAnchor="text" w:hAnchor="text" w:xAlign="center" w:y="1"/>
              <w:shd w:val="clear" w:color="auto" w:fill="auto"/>
              <w:spacing w:before="0" w:after="0" w:line="240" w:lineRule="exact"/>
              <w:jc w:val="center"/>
            </w:pPr>
            <w:r>
              <w:rPr>
                <w:color w:val="000000"/>
              </w:rPr>
              <w:t>-</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551B07" w:rsidRDefault="00551B07" w:rsidP="00D05DCA">
            <w:pPr>
              <w:pStyle w:val="211"/>
              <w:framePr w:w="10157" w:wrap="notBeside" w:vAnchor="text" w:hAnchor="text" w:xAlign="center" w:y="1"/>
              <w:shd w:val="clear" w:color="auto" w:fill="auto"/>
              <w:spacing w:before="0" w:after="0" w:line="240" w:lineRule="exact"/>
              <w:jc w:val="center"/>
            </w:pPr>
            <w:r>
              <w:rPr>
                <w:color w:val="000000"/>
              </w:rPr>
              <w:t>-</w:t>
            </w:r>
          </w:p>
        </w:tc>
      </w:tr>
    </w:tbl>
    <w:p w:rsidR="00551B07" w:rsidRDefault="00551B07" w:rsidP="00551B07">
      <w:pPr>
        <w:framePr w:w="10157" w:wrap="notBeside" w:vAnchor="text" w:hAnchor="text" w:xAlign="center" w:y="1"/>
        <w:rPr>
          <w:sz w:val="2"/>
          <w:szCs w:val="2"/>
        </w:rPr>
      </w:pPr>
    </w:p>
    <w:p w:rsidR="00551B07" w:rsidRDefault="00551B07" w:rsidP="00551B07">
      <w:pPr>
        <w:rPr>
          <w:sz w:val="2"/>
          <w:szCs w:val="2"/>
        </w:rPr>
      </w:pPr>
      <w:r>
        <w:rPr>
          <w:sz w:val="2"/>
          <w:szCs w:val="2"/>
        </w:rPr>
        <w:br w:type="page"/>
      </w:r>
    </w:p>
    <w:p w:rsidR="00551B07" w:rsidRDefault="00551B07" w:rsidP="00551B07">
      <w:pPr>
        <w:pStyle w:val="211"/>
        <w:shd w:val="clear" w:color="auto" w:fill="auto"/>
        <w:spacing w:before="0" w:after="492" w:line="240" w:lineRule="exact"/>
        <w:ind w:left="3240"/>
        <w:jc w:val="left"/>
      </w:pPr>
      <w:r>
        <w:rPr>
          <w:rStyle w:val="26"/>
          <w:color w:val="000000"/>
        </w:rPr>
        <w:lastRenderedPageBreak/>
        <w:t>7. Объекты, не связанные с созданием лесной инфраструктуры</w:t>
      </w:r>
    </w:p>
    <w:tbl>
      <w:tblPr>
        <w:tblW w:w="0" w:type="auto"/>
        <w:jc w:val="center"/>
        <w:tblLayout w:type="fixed"/>
        <w:tblCellMar>
          <w:left w:w="0" w:type="dxa"/>
          <w:right w:w="0" w:type="dxa"/>
        </w:tblCellMar>
        <w:tblLook w:val="0000" w:firstRow="0" w:lastRow="0" w:firstColumn="0" w:lastColumn="0" w:noHBand="0" w:noVBand="0"/>
      </w:tblPr>
      <w:tblGrid>
        <w:gridCol w:w="686"/>
        <w:gridCol w:w="1555"/>
        <w:gridCol w:w="2280"/>
        <w:gridCol w:w="1133"/>
        <w:gridCol w:w="998"/>
        <w:gridCol w:w="1714"/>
        <w:gridCol w:w="979"/>
        <w:gridCol w:w="850"/>
      </w:tblGrid>
      <w:tr w:rsidR="00551B07" w:rsidTr="00D05DCA">
        <w:trPr>
          <w:trHeight w:hRule="exact" w:val="1032"/>
          <w:jc w:val="center"/>
        </w:trPr>
        <w:tc>
          <w:tcPr>
            <w:tcW w:w="686" w:type="dxa"/>
            <w:tcBorders>
              <w:top w:val="single" w:sz="4" w:space="0" w:color="auto"/>
              <w:left w:val="single" w:sz="4" w:space="0" w:color="auto"/>
              <w:bottom w:val="nil"/>
              <w:right w:val="nil"/>
            </w:tcBorders>
            <w:shd w:val="clear" w:color="auto" w:fill="FFFFFF"/>
          </w:tcPr>
          <w:p w:rsidR="00551B07" w:rsidRDefault="00551B07" w:rsidP="00D05DCA">
            <w:pPr>
              <w:pStyle w:val="211"/>
              <w:framePr w:w="10195" w:wrap="notBeside" w:vAnchor="text" w:hAnchor="text" w:xAlign="center" w:y="1"/>
              <w:shd w:val="clear" w:color="auto" w:fill="auto"/>
              <w:spacing w:before="0" w:after="60" w:line="240" w:lineRule="exact"/>
              <w:ind w:left="180"/>
              <w:jc w:val="left"/>
            </w:pPr>
            <w:r>
              <w:rPr>
                <w:color w:val="000000"/>
              </w:rPr>
              <w:t>№№</w:t>
            </w:r>
          </w:p>
          <w:p w:rsidR="00551B07" w:rsidRDefault="00551B07" w:rsidP="00D05DCA">
            <w:pPr>
              <w:pStyle w:val="211"/>
              <w:framePr w:w="10195" w:wrap="notBeside" w:vAnchor="text" w:hAnchor="text" w:xAlign="center" w:y="1"/>
              <w:shd w:val="clear" w:color="auto" w:fill="auto"/>
              <w:spacing w:before="60" w:after="0" w:line="240" w:lineRule="exact"/>
              <w:ind w:left="180"/>
              <w:jc w:val="left"/>
            </w:pPr>
            <w:proofErr w:type="gramStart"/>
            <w:r>
              <w:rPr>
                <w:color w:val="000000"/>
              </w:rPr>
              <w:t>п</w:t>
            </w:r>
            <w:proofErr w:type="gramEnd"/>
            <w:r>
              <w:rPr>
                <w:color w:val="000000"/>
              </w:rPr>
              <w:t>/п</w:t>
            </w:r>
          </w:p>
        </w:tc>
        <w:tc>
          <w:tcPr>
            <w:tcW w:w="1555" w:type="dxa"/>
            <w:tcBorders>
              <w:top w:val="single" w:sz="4" w:space="0" w:color="auto"/>
              <w:left w:val="single" w:sz="4" w:space="0" w:color="auto"/>
              <w:bottom w:val="nil"/>
              <w:right w:val="nil"/>
            </w:tcBorders>
            <w:shd w:val="clear" w:color="auto" w:fill="FFFFFF"/>
          </w:tcPr>
          <w:p w:rsidR="00551B07" w:rsidRDefault="00551B07" w:rsidP="00D05DCA">
            <w:pPr>
              <w:pStyle w:val="211"/>
              <w:framePr w:w="10195" w:wrap="notBeside" w:vAnchor="text" w:hAnchor="text" w:xAlign="center" w:y="1"/>
              <w:shd w:val="clear" w:color="auto" w:fill="auto"/>
              <w:spacing w:before="0" w:after="0" w:line="240" w:lineRule="exact"/>
              <w:ind w:left="200"/>
              <w:jc w:val="left"/>
            </w:pPr>
            <w:r>
              <w:rPr>
                <w:color w:val="000000"/>
              </w:rPr>
              <w:t>Лесничество</w:t>
            </w:r>
          </w:p>
        </w:tc>
        <w:tc>
          <w:tcPr>
            <w:tcW w:w="2280" w:type="dxa"/>
            <w:tcBorders>
              <w:top w:val="single" w:sz="4" w:space="0" w:color="auto"/>
              <w:left w:val="single" w:sz="4" w:space="0" w:color="auto"/>
              <w:bottom w:val="nil"/>
              <w:right w:val="nil"/>
            </w:tcBorders>
            <w:shd w:val="clear" w:color="auto" w:fill="FFFFFF"/>
          </w:tcPr>
          <w:p w:rsidR="00551B07" w:rsidRDefault="00551B07" w:rsidP="00D05DCA">
            <w:pPr>
              <w:pStyle w:val="211"/>
              <w:framePr w:w="10195" w:wrap="notBeside" w:vAnchor="text" w:hAnchor="text" w:xAlign="center" w:y="1"/>
              <w:shd w:val="clear" w:color="auto" w:fill="auto"/>
              <w:spacing w:before="0" w:after="0" w:line="250" w:lineRule="exact"/>
              <w:jc w:val="left"/>
            </w:pPr>
            <w:r>
              <w:rPr>
                <w:color w:val="000000"/>
              </w:rPr>
              <w:t>Участковое лесничество/урочище (при наличии)</w:t>
            </w:r>
          </w:p>
        </w:tc>
        <w:tc>
          <w:tcPr>
            <w:tcW w:w="1133" w:type="dxa"/>
            <w:tcBorders>
              <w:top w:val="single" w:sz="4" w:space="0" w:color="auto"/>
              <w:left w:val="single" w:sz="4" w:space="0" w:color="auto"/>
              <w:bottom w:val="nil"/>
              <w:right w:val="nil"/>
            </w:tcBorders>
            <w:shd w:val="clear" w:color="auto" w:fill="FFFFFF"/>
          </w:tcPr>
          <w:p w:rsidR="00551B07" w:rsidRDefault="00551B07" w:rsidP="00D05DCA">
            <w:pPr>
              <w:pStyle w:val="211"/>
              <w:framePr w:w="10195" w:wrap="notBeside" w:vAnchor="text" w:hAnchor="text" w:xAlign="center" w:y="1"/>
              <w:shd w:val="clear" w:color="auto" w:fill="auto"/>
              <w:spacing w:before="0" w:after="60" w:line="240" w:lineRule="exact"/>
              <w:ind w:left="220"/>
              <w:jc w:val="left"/>
            </w:pPr>
            <w:r>
              <w:rPr>
                <w:color w:val="000000"/>
              </w:rPr>
              <w:t>Лесной</w:t>
            </w:r>
          </w:p>
          <w:p w:rsidR="00551B07" w:rsidRDefault="00551B07" w:rsidP="00D05DCA">
            <w:pPr>
              <w:pStyle w:val="211"/>
              <w:framePr w:w="10195" w:wrap="notBeside" w:vAnchor="text" w:hAnchor="text" w:xAlign="center" w:y="1"/>
              <w:shd w:val="clear" w:color="auto" w:fill="auto"/>
              <w:spacing w:before="60" w:after="0" w:line="240" w:lineRule="exact"/>
              <w:ind w:left="220"/>
              <w:jc w:val="left"/>
            </w:pPr>
            <w:r>
              <w:rPr>
                <w:color w:val="000000"/>
              </w:rPr>
              <w:t>квартал</w:t>
            </w:r>
          </w:p>
        </w:tc>
        <w:tc>
          <w:tcPr>
            <w:tcW w:w="998"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95" w:wrap="notBeside" w:vAnchor="text" w:hAnchor="text" w:xAlign="center" w:y="1"/>
              <w:shd w:val="clear" w:color="auto" w:fill="auto"/>
              <w:spacing w:before="0" w:after="0" w:line="250" w:lineRule="exact"/>
              <w:ind w:left="140"/>
              <w:jc w:val="left"/>
            </w:pPr>
            <w:proofErr w:type="spellStart"/>
            <w:r>
              <w:rPr>
                <w:color w:val="000000"/>
              </w:rPr>
              <w:t>Лесотак</w:t>
            </w:r>
            <w:proofErr w:type="spellEnd"/>
          </w:p>
          <w:p w:rsidR="00551B07" w:rsidRDefault="00551B07" w:rsidP="00D05DCA">
            <w:pPr>
              <w:pStyle w:val="211"/>
              <w:framePr w:w="10195" w:wrap="notBeside" w:vAnchor="text" w:hAnchor="text" w:xAlign="center" w:y="1"/>
              <w:shd w:val="clear" w:color="auto" w:fill="auto"/>
              <w:spacing w:before="0" w:after="0" w:line="250" w:lineRule="exact"/>
              <w:ind w:left="140"/>
              <w:jc w:val="left"/>
            </w:pPr>
            <w:proofErr w:type="spellStart"/>
            <w:r>
              <w:rPr>
                <w:color w:val="000000"/>
              </w:rPr>
              <w:t>сацион</w:t>
            </w:r>
            <w:proofErr w:type="spellEnd"/>
          </w:p>
          <w:p w:rsidR="00551B07" w:rsidRDefault="00551B07" w:rsidP="00D05DCA">
            <w:pPr>
              <w:pStyle w:val="211"/>
              <w:framePr w:w="10195" w:wrap="notBeside" w:vAnchor="text" w:hAnchor="text" w:xAlign="center" w:y="1"/>
              <w:shd w:val="clear" w:color="auto" w:fill="auto"/>
              <w:spacing w:before="0" w:after="0" w:line="250" w:lineRule="exact"/>
              <w:jc w:val="left"/>
            </w:pPr>
            <w:proofErr w:type="spellStart"/>
            <w:r>
              <w:rPr>
                <w:color w:val="000000"/>
              </w:rPr>
              <w:t>ный</w:t>
            </w:r>
            <w:proofErr w:type="spellEnd"/>
          </w:p>
          <w:p w:rsidR="00551B07" w:rsidRDefault="00551B07" w:rsidP="00D05DCA">
            <w:pPr>
              <w:pStyle w:val="211"/>
              <w:framePr w:w="10195" w:wrap="notBeside" w:vAnchor="text" w:hAnchor="text" w:xAlign="center" w:y="1"/>
              <w:shd w:val="clear" w:color="auto" w:fill="auto"/>
              <w:spacing w:before="0" w:after="0" w:line="250" w:lineRule="exact"/>
              <w:ind w:left="220"/>
              <w:jc w:val="left"/>
            </w:pPr>
            <w:r>
              <w:rPr>
                <w:color w:val="000000"/>
              </w:rPr>
              <w:t>выдел</w:t>
            </w:r>
          </w:p>
        </w:tc>
        <w:tc>
          <w:tcPr>
            <w:tcW w:w="1714" w:type="dxa"/>
            <w:tcBorders>
              <w:top w:val="single" w:sz="4" w:space="0" w:color="auto"/>
              <w:left w:val="single" w:sz="4" w:space="0" w:color="auto"/>
              <w:bottom w:val="nil"/>
              <w:right w:val="nil"/>
            </w:tcBorders>
            <w:shd w:val="clear" w:color="auto" w:fill="FFFFFF"/>
          </w:tcPr>
          <w:p w:rsidR="00551B07" w:rsidRDefault="00551B07" w:rsidP="00D05DCA">
            <w:pPr>
              <w:pStyle w:val="211"/>
              <w:framePr w:w="10195" w:wrap="notBeside" w:vAnchor="text" w:hAnchor="text" w:xAlign="center" w:y="1"/>
              <w:shd w:val="clear" w:color="auto" w:fill="auto"/>
              <w:spacing w:before="0" w:after="60" w:line="240" w:lineRule="exact"/>
              <w:ind w:left="160"/>
              <w:jc w:val="left"/>
            </w:pPr>
            <w:r>
              <w:rPr>
                <w:color w:val="000000"/>
              </w:rPr>
              <w:t>Наименование</w:t>
            </w:r>
          </w:p>
          <w:p w:rsidR="00551B07" w:rsidRDefault="00551B07" w:rsidP="00D05DCA">
            <w:pPr>
              <w:pStyle w:val="211"/>
              <w:framePr w:w="10195" w:wrap="notBeside" w:vAnchor="text" w:hAnchor="text" w:xAlign="center" w:y="1"/>
              <w:shd w:val="clear" w:color="auto" w:fill="auto"/>
              <w:spacing w:before="60" w:after="0" w:line="240" w:lineRule="exact"/>
              <w:jc w:val="left"/>
            </w:pPr>
            <w:r>
              <w:rPr>
                <w:color w:val="000000"/>
              </w:rPr>
              <w:t>объекта</w:t>
            </w:r>
          </w:p>
        </w:tc>
        <w:tc>
          <w:tcPr>
            <w:tcW w:w="979"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95" w:wrap="notBeside" w:vAnchor="text" w:hAnchor="text" w:xAlign="center" w:y="1"/>
              <w:shd w:val="clear" w:color="auto" w:fill="auto"/>
              <w:spacing w:before="0" w:after="0" w:line="245" w:lineRule="exact"/>
              <w:jc w:val="left"/>
            </w:pPr>
            <w:proofErr w:type="spellStart"/>
            <w:r>
              <w:rPr>
                <w:color w:val="000000"/>
              </w:rPr>
              <w:t>Еди</w:t>
            </w:r>
            <w:proofErr w:type="spellEnd"/>
          </w:p>
          <w:p w:rsidR="00551B07" w:rsidRDefault="00551B07" w:rsidP="00D05DCA">
            <w:pPr>
              <w:pStyle w:val="211"/>
              <w:framePr w:w="10195" w:wrap="notBeside" w:vAnchor="text" w:hAnchor="text" w:xAlign="center" w:y="1"/>
              <w:shd w:val="clear" w:color="auto" w:fill="auto"/>
              <w:spacing w:before="0" w:after="0" w:line="245" w:lineRule="exact"/>
              <w:jc w:val="left"/>
            </w:pPr>
            <w:proofErr w:type="spellStart"/>
            <w:r>
              <w:rPr>
                <w:color w:val="000000"/>
              </w:rPr>
              <w:t>ница</w:t>
            </w:r>
            <w:proofErr w:type="spellEnd"/>
          </w:p>
          <w:p w:rsidR="00551B07" w:rsidRDefault="00551B07" w:rsidP="00D05DCA">
            <w:pPr>
              <w:pStyle w:val="211"/>
              <w:framePr w:w="10195" w:wrap="notBeside" w:vAnchor="text" w:hAnchor="text" w:xAlign="center" w:y="1"/>
              <w:shd w:val="clear" w:color="auto" w:fill="auto"/>
              <w:spacing w:before="0" w:after="0" w:line="245" w:lineRule="exact"/>
              <w:ind w:left="180"/>
              <w:jc w:val="left"/>
            </w:pPr>
            <w:proofErr w:type="spellStart"/>
            <w:r>
              <w:rPr>
                <w:color w:val="000000"/>
              </w:rPr>
              <w:t>измере</w:t>
            </w:r>
            <w:proofErr w:type="spellEnd"/>
          </w:p>
          <w:p w:rsidR="00551B07" w:rsidRDefault="00551B07" w:rsidP="00D05DCA">
            <w:pPr>
              <w:pStyle w:val="211"/>
              <w:framePr w:w="10195" w:wrap="notBeside" w:vAnchor="text" w:hAnchor="text" w:xAlign="center" w:y="1"/>
              <w:shd w:val="clear" w:color="auto" w:fill="auto"/>
              <w:spacing w:before="0" w:after="0" w:line="245" w:lineRule="exact"/>
              <w:jc w:val="left"/>
            </w:pPr>
            <w:proofErr w:type="spellStart"/>
            <w:r>
              <w:rPr>
                <w:color w:val="000000"/>
              </w:rPr>
              <w:t>ния</w:t>
            </w:r>
            <w:proofErr w:type="spellEnd"/>
          </w:p>
        </w:tc>
        <w:tc>
          <w:tcPr>
            <w:tcW w:w="850" w:type="dxa"/>
            <w:tcBorders>
              <w:top w:val="single" w:sz="4" w:space="0" w:color="auto"/>
              <w:left w:val="single" w:sz="4" w:space="0" w:color="auto"/>
              <w:bottom w:val="nil"/>
              <w:right w:val="single" w:sz="4" w:space="0" w:color="auto"/>
            </w:tcBorders>
            <w:shd w:val="clear" w:color="auto" w:fill="FFFFFF"/>
          </w:tcPr>
          <w:p w:rsidR="00551B07" w:rsidRDefault="00551B07" w:rsidP="00D05DCA">
            <w:pPr>
              <w:pStyle w:val="211"/>
              <w:framePr w:w="10195" w:wrap="notBeside" w:vAnchor="text" w:hAnchor="text" w:xAlign="center" w:y="1"/>
              <w:shd w:val="clear" w:color="auto" w:fill="auto"/>
              <w:spacing w:before="0" w:after="0" w:line="240" w:lineRule="exact"/>
              <w:jc w:val="left"/>
            </w:pPr>
            <w:r>
              <w:rPr>
                <w:color w:val="000000"/>
              </w:rPr>
              <w:t>объем</w:t>
            </w:r>
          </w:p>
        </w:tc>
      </w:tr>
      <w:tr w:rsidR="00551B07" w:rsidTr="00D05DCA">
        <w:trPr>
          <w:trHeight w:hRule="exact" w:val="259"/>
          <w:jc w:val="center"/>
        </w:trPr>
        <w:tc>
          <w:tcPr>
            <w:tcW w:w="686"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95" w:wrap="notBeside" w:vAnchor="text" w:hAnchor="text" w:xAlign="center" w:y="1"/>
              <w:shd w:val="clear" w:color="auto" w:fill="auto"/>
              <w:spacing w:before="0" w:after="0" w:line="240" w:lineRule="exact"/>
              <w:jc w:val="center"/>
            </w:pPr>
            <w:r>
              <w:rPr>
                <w:color w:val="000000"/>
              </w:rPr>
              <w:t>1</w:t>
            </w:r>
          </w:p>
        </w:tc>
        <w:tc>
          <w:tcPr>
            <w:tcW w:w="1555"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95" w:wrap="notBeside" w:vAnchor="text" w:hAnchor="text" w:xAlign="center" w:y="1"/>
              <w:shd w:val="clear" w:color="auto" w:fill="auto"/>
              <w:spacing w:before="0" w:after="0" w:line="240" w:lineRule="exact"/>
              <w:jc w:val="center"/>
            </w:pPr>
            <w:r>
              <w:rPr>
                <w:color w:val="000000"/>
              </w:rPr>
              <w:t>2</w:t>
            </w:r>
          </w:p>
        </w:tc>
        <w:tc>
          <w:tcPr>
            <w:tcW w:w="2280"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95" w:wrap="notBeside" w:vAnchor="text" w:hAnchor="text" w:xAlign="center" w:y="1"/>
              <w:shd w:val="clear" w:color="auto" w:fill="auto"/>
              <w:spacing w:before="0" w:after="0" w:line="240" w:lineRule="exact"/>
              <w:jc w:val="center"/>
            </w:pPr>
            <w:r>
              <w:rPr>
                <w:color w:val="000000"/>
              </w:rPr>
              <w:t>3</w:t>
            </w:r>
          </w:p>
        </w:tc>
        <w:tc>
          <w:tcPr>
            <w:tcW w:w="1133"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95" w:wrap="notBeside" w:vAnchor="text" w:hAnchor="text" w:xAlign="center" w:y="1"/>
              <w:shd w:val="clear" w:color="auto" w:fill="auto"/>
              <w:spacing w:before="0" w:after="0" w:line="240" w:lineRule="exact"/>
              <w:jc w:val="center"/>
            </w:pPr>
            <w:r>
              <w:rPr>
                <w:color w:val="000000"/>
              </w:rPr>
              <w:t>4</w:t>
            </w:r>
          </w:p>
        </w:tc>
        <w:tc>
          <w:tcPr>
            <w:tcW w:w="998"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95" w:wrap="notBeside" w:vAnchor="text" w:hAnchor="text" w:xAlign="center" w:y="1"/>
              <w:shd w:val="clear" w:color="auto" w:fill="auto"/>
              <w:spacing w:before="0" w:after="0" w:line="240" w:lineRule="exact"/>
              <w:jc w:val="center"/>
            </w:pPr>
            <w:r>
              <w:rPr>
                <w:color w:val="000000"/>
              </w:rPr>
              <w:t>5</w:t>
            </w:r>
          </w:p>
        </w:tc>
        <w:tc>
          <w:tcPr>
            <w:tcW w:w="1714"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95" w:wrap="notBeside" w:vAnchor="text" w:hAnchor="text" w:xAlign="center" w:y="1"/>
              <w:shd w:val="clear" w:color="auto" w:fill="auto"/>
              <w:spacing w:before="0" w:after="0" w:line="240" w:lineRule="exact"/>
              <w:jc w:val="center"/>
            </w:pPr>
            <w:r>
              <w:rPr>
                <w:color w:val="000000"/>
              </w:rPr>
              <w:t>6</w:t>
            </w:r>
          </w:p>
        </w:tc>
        <w:tc>
          <w:tcPr>
            <w:tcW w:w="979" w:type="dxa"/>
            <w:tcBorders>
              <w:top w:val="single" w:sz="4" w:space="0" w:color="auto"/>
              <w:left w:val="single" w:sz="4" w:space="0" w:color="auto"/>
              <w:bottom w:val="nil"/>
              <w:right w:val="nil"/>
            </w:tcBorders>
            <w:shd w:val="clear" w:color="auto" w:fill="FFFFFF"/>
            <w:vAlign w:val="bottom"/>
          </w:tcPr>
          <w:p w:rsidR="00551B07" w:rsidRDefault="00551B07" w:rsidP="00D05DCA">
            <w:pPr>
              <w:pStyle w:val="211"/>
              <w:framePr w:w="10195" w:wrap="notBeside" w:vAnchor="text" w:hAnchor="text" w:xAlign="center" w:y="1"/>
              <w:shd w:val="clear" w:color="auto" w:fill="auto"/>
              <w:spacing w:before="0" w:after="0" w:line="240" w:lineRule="exact"/>
              <w:jc w:val="center"/>
            </w:pPr>
            <w:r>
              <w:rPr>
                <w:color w:val="000000"/>
              </w:rPr>
              <w:t>7</w:t>
            </w:r>
          </w:p>
        </w:tc>
        <w:tc>
          <w:tcPr>
            <w:tcW w:w="850" w:type="dxa"/>
            <w:tcBorders>
              <w:top w:val="single" w:sz="4" w:space="0" w:color="auto"/>
              <w:left w:val="single" w:sz="4" w:space="0" w:color="auto"/>
              <w:bottom w:val="nil"/>
              <w:right w:val="single" w:sz="4" w:space="0" w:color="auto"/>
            </w:tcBorders>
            <w:shd w:val="clear" w:color="auto" w:fill="FFFFFF"/>
            <w:vAlign w:val="bottom"/>
          </w:tcPr>
          <w:p w:rsidR="00551B07" w:rsidRDefault="00551B07" w:rsidP="00D05DCA">
            <w:pPr>
              <w:pStyle w:val="211"/>
              <w:framePr w:w="10195" w:wrap="notBeside" w:vAnchor="text" w:hAnchor="text" w:xAlign="center" w:y="1"/>
              <w:shd w:val="clear" w:color="auto" w:fill="auto"/>
              <w:spacing w:before="0" w:after="0" w:line="240" w:lineRule="exact"/>
              <w:jc w:val="center"/>
            </w:pPr>
            <w:r>
              <w:rPr>
                <w:color w:val="000000"/>
              </w:rPr>
              <w:t>8</w:t>
            </w:r>
          </w:p>
        </w:tc>
      </w:tr>
      <w:tr w:rsidR="00551B07" w:rsidTr="00D05DCA">
        <w:trPr>
          <w:trHeight w:hRule="exact" w:val="283"/>
          <w:jc w:val="center"/>
        </w:trPr>
        <w:tc>
          <w:tcPr>
            <w:tcW w:w="686"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195" w:wrap="notBeside" w:vAnchor="text" w:hAnchor="text" w:xAlign="center" w:y="1"/>
              <w:shd w:val="clear" w:color="auto" w:fill="auto"/>
              <w:spacing w:before="0" w:after="0" w:line="240" w:lineRule="exact"/>
              <w:jc w:val="center"/>
            </w:pPr>
            <w:r>
              <w:rPr>
                <w:color w:val="000000"/>
              </w:rPr>
              <w:t>-</w:t>
            </w:r>
          </w:p>
        </w:tc>
        <w:tc>
          <w:tcPr>
            <w:tcW w:w="1555"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195" w:wrap="notBeside" w:vAnchor="text" w:hAnchor="text" w:xAlign="center" w:y="1"/>
              <w:shd w:val="clear" w:color="auto" w:fill="auto"/>
              <w:spacing w:before="0" w:after="0" w:line="240" w:lineRule="exact"/>
              <w:jc w:val="center"/>
            </w:pPr>
            <w:r>
              <w:rPr>
                <w:color w:val="000000"/>
              </w:rPr>
              <w:t>-</w:t>
            </w:r>
          </w:p>
        </w:tc>
        <w:tc>
          <w:tcPr>
            <w:tcW w:w="2280"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195" w:wrap="notBeside" w:vAnchor="text" w:hAnchor="text" w:xAlign="center" w:y="1"/>
              <w:shd w:val="clear" w:color="auto" w:fill="auto"/>
              <w:spacing w:before="0" w:after="0" w:line="240" w:lineRule="exact"/>
              <w:jc w:val="center"/>
            </w:pPr>
            <w:r>
              <w:rPr>
                <w:color w:val="000000"/>
              </w:rPr>
              <w:t>-</w:t>
            </w:r>
          </w:p>
        </w:tc>
        <w:tc>
          <w:tcPr>
            <w:tcW w:w="1133"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195" w:wrap="notBeside" w:vAnchor="text" w:hAnchor="text" w:xAlign="center" w:y="1"/>
              <w:shd w:val="clear" w:color="auto" w:fill="auto"/>
              <w:spacing w:before="0" w:after="0" w:line="240" w:lineRule="exact"/>
              <w:jc w:val="center"/>
            </w:pPr>
            <w:r>
              <w:rPr>
                <w:color w:val="000000"/>
              </w:rPr>
              <w:t>-</w:t>
            </w:r>
          </w:p>
        </w:tc>
        <w:tc>
          <w:tcPr>
            <w:tcW w:w="998"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195" w:wrap="notBeside" w:vAnchor="text" w:hAnchor="text" w:xAlign="center" w:y="1"/>
              <w:shd w:val="clear" w:color="auto" w:fill="auto"/>
              <w:spacing w:before="0" w:after="0" w:line="240" w:lineRule="exact"/>
              <w:jc w:val="center"/>
            </w:pPr>
            <w:r>
              <w:rPr>
                <w:color w:val="000000"/>
              </w:rPr>
              <w:t>-</w:t>
            </w:r>
          </w:p>
        </w:tc>
        <w:tc>
          <w:tcPr>
            <w:tcW w:w="1714"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195" w:wrap="notBeside" w:vAnchor="text" w:hAnchor="text" w:xAlign="center" w:y="1"/>
              <w:shd w:val="clear" w:color="auto" w:fill="auto"/>
              <w:spacing w:before="0" w:after="0" w:line="240" w:lineRule="exact"/>
              <w:jc w:val="center"/>
            </w:pPr>
            <w:r>
              <w:rPr>
                <w:color w:val="000000"/>
              </w:rPr>
              <w:t>-</w:t>
            </w:r>
          </w:p>
        </w:tc>
        <w:tc>
          <w:tcPr>
            <w:tcW w:w="979" w:type="dxa"/>
            <w:tcBorders>
              <w:top w:val="single" w:sz="4" w:space="0" w:color="auto"/>
              <w:left w:val="single" w:sz="4" w:space="0" w:color="auto"/>
              <w:bottom w:val="single" w:sz="4" w:space="0" w:color="auto"/>
              <w:right w:val="nil"/>
            </w:tcBorders>
            <w:shd w:val="clear" w:color="auto" w:fill="FFFFFF"/>
            <w:vAlign w:val="center"/>
          </w:tcPr>
          <w:p w:rsidR="00551B07" w:rsidRDefault="00551B07" w:rsidP="00D05DCA">
            <w:pPr>
              <w:pStyle w:val="211"/>
              <w:framePr w:w="10195" w:wrap="notBeside" w:vAnchor="text" w:hAnchor="text" w:xAlign="center" w:y="1"/>
              <w:shd w:val="clear" w:color="auto" w:fill="auto"/>
              <w:spacing w:before="0" w:after="0" w:line="240" w:lineRule="exact"/>
              <w:jc w:val="center"/>
            </w:pPr>
            <w:r>
              <w:rPr>
                <w:color w:val="000000"/>
              </w:rPr>
              <w:t>-</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551B07" w:rsidRDefault="00551B07" w:rsidP="00D05DCA">
            <w:pPr>
              <w:pStyle w:val="211"/>
              <w:framePr w:w="10195" w:wrap="notBeside" w:vAnchor="text" w:hAnchor="text" w:xAlign="center" w:y="1"/>
              <w:shd w:val="clear" w:color="auto" w:fill="auto"/>
              <w:spacing w:before="0" w:after="0" w:line="240" w:lineRule="exact"/>
              <w:jc w:val="center"/>
            </w:pPr>
            <w:r>
              <w:rPr>
                <w:color w:val="000000"/>
              </w:rPr>
              <w:t>-</w:t>
            </w:r>
          </w:p>
        </w:tc>
      </w:tr>
    </w:tbl>
    <w:p w:rsidR="00551B07" w:rsidRDefault="00551B07" w:rsidP="00551B07">
      <w:pPr>
        <w:framePr w:w="10195" w:wrap="notBeside" w:vAnchor="text" w:hAnchor="text" w:xAlign="center" w:y="1"/>
        <w:rPr>
          <w:sz w:val="2"/>
          <w:szCs w:val="2"/>
        </w:rPr>
      </w:pPr>
    </w:p>
    <w:p w:rsidR="00551B07" w:rsidRPr="00551B07" w:rsidRDefault="00551B07" w:rsidP="00551B07">
      <w:pPr>
        <w:rPr>
          <w:sz w:val="20"/>
          <w:szCs w:val="20"/>
        </w:rPr>
      </w:pPr>
    </w:p>
    <w:p w:rsidR="00551B07" w:rsidRDefault="00551B07" w:rsidP="00551B07">
      <w:pPr>
        <w:pStyle w:val="211"/>
        <w:shd w:val="clear" w:color="auto" w:fill="auto"/>
        <w:spacing w:before="1656" w:after="0" w:line="240" w:lineRule="exact"/>
        <w:ind w:left="1160"/>
        <w:jc w:val="left"/>
        <w:sectPr w:rsidR="00551B07">
          <w:headerReference w:type="default" r:id="rId33"/>
          <w:headerReference w:type="first" r:id="rId34"/>
          <w:footerReference w:type="first" r:id="rId35"/>
          <w:pgSz w:w="11900" w:h="16840"/>
          <w:pgMar w:top="1421" w:right="461" w:bottom="2136" w:left="870" w:header="0" w:footer="3" w:gutter="0"/>
          <w:pgNumType w:start="16"/>
          <w:cols w:space="720"/>
          <w:noEndnote/>
          <w:docGrid w:linePitch="360"/>
        </w:sectPr>
      </w:pPr>
      <w:r w:rsidRPr="00551B07">
        <w:rPr>
          <w:noProof/>
          <w:sz w:val="20"/>
          <w:szCs w:val="20"/>
        </w:rPr>
        <mc:AlternateContent>
          <mc:Choice Requires="wps">
            <w:drawing>
              <wp:anchor distT="0" distB="0" distL="63500" distR="63500" simplePos="0" relativeHeight="251682816" behindDoc="1" locked="0" layoutInCell="1" allowOverlap="1" wp14:anchorId="160F99A2" wp14:editId="6F859432">
                <wp:simplePos x="0" y="0"/>
                <wp:positionH relativeFrom="margin">
                  <wp:posOffset>4697095</wp:posOffset>
                </wp:positionH>
                <wp:positionV relativeFrom="paragraph">
                  <wp:posOffset>1010920</wp:posOffset>
                </wp:positionV>
                <wp:extent cx="737870" cy="390525"/>
                <wp:effectExtent l="1270" t="0" r="3810" b="0"/>
                <wp:wrapSquare wrapText="left"/>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787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Pr="005F7E63" w:rsidRDefault="00551B07" w:rsidP="00551B07">
                            <w:pPr>
                              <w:pStyle w:val="211"/>
                              <w:shd w:val="clear" w:color="auto" w:fill="auto"/>
                              <w:spacing w:before="0" w:after="0" w:line="240" w:lineRule="exact"/>
                              <w:jc w:val="left"/>
                              <w:rPr>
                                <w:sz w:val="20"/>
                                <w:szCs w:val="20"/>
                              </w:rPr>
                            </w:pPr>
                            <w:r w:rsidRPr="005F7E63">
                              <w:rPr>
                                <w:rStyle w:val="2Exact"/>
                                <w:color w:val="000000"/>
                                <w:sz w:val="20"/>
                                <w:szCs w:val="20"/>
                              </w:rPr>
                              <w:t>Арендатор</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47" type="#_x0000_t202" style="position:absolute;left:0;text-align:left;margin-left:369.85pt;margin-top:79.6pt;width:58.1pt;height:30.75pt;z-index:-2516336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pFruwIAALAFAAAOAAAAZHJzL2Uyb0RvYy54bWysVF2OmzAQfq/UO1h+Z4EsSQAtWe2GUFXa&#10;/kjbHsABE6yCTW0nsF31LD1Fnyr1DDlSxyZks7uqVLXlAY3t8ef5Zr6Zi8u+qdGOSsUET7B/5mFE&#10;eS4KxjcJ/vghc0KMlCa8ILXgNMF3VOHLxcsXF10b04moRF1QiQCEq7hrE1xp3cauq/KKNkSdiZZy&#10;OCyFbIiGpdy4hSQdoDe1O/G8mdsJWbRS5FQp2E2HQ7yw+GVJc/2uLBXVqE4wxKbtX9r/2vzdxQWJ&#10;N5K0FcsPYZC/iKIhjMOjR6iUaIK2kj2DalguhRKlPstF44qyZDm1HICN7z1hc1uRlloukBzVHtOk&#10;/h9s/nb3XiJWQO0w4qSBEu2/7X/uf+y/I99kp2tVDE63Lbjp/lr0xtMwVe2NyD8pxMWyInxDr6QU&#10;XUVJAdHZm+7J1QFHGZB190YU8AzZamGB+lI2BhCSgQAdqnR3rAztNcphc34+D+dwksPReeRNJ1MT&#10;m0vi8XIrlX5FRYOMkWAJhbfgZHej9OA6upi3uMhYXdvi1/zRBmAOO/A0XDVnJghby/vIi1bhKgyc&#10;YDJbOYGXps5VtgycWebPp+l5ulym/lfzrh/EFSsKys0zo6784M/qdlD4oIijspSoWWHgTEhKbtbL&#10;WqIdAV1n9jsk5MTNfRyGzRdweULJnwTe9SRyslk4d4IsmDrR3Asdz4+uo5kXREGaPaZ0wzj9d0qo&#10;S3Bk6mjp/JabZ7/n3EjcMA2To2ZNgsOjE4mNAle8sKXVhNWDfZIKE/5DKqDcY6GtXo1EB7Hqft3b&#10;xpgc+2AtijtQsBSgMBAjjD0wKiG/YNTBCEmw+rwlkmJUv+bQBWbejIYcjfVoEJ7D1QRrjAZzqYe5&#10;tG0l21SAPPQZF1fQKSWzKjYtNUQBFMwCxoIlcxhhZu6crq3Xw6Bd/AIAAP//AwBQSwMEFAAGAAgA&#10;AAAhAJLGw1HgAAAACwEAAA8AAABkcnMvZG93bnJldi54bWxMj8FOwzAQRO9I/IO1SNyoTVCaJsSp&#10;KgQnJEQaDhydeJtYjdchdtvw95gTHFfzNPO23C52ZGecvXEk4X4lgCF1ThvqJXw0L3cbYD4o0mp0&#10;hBK+0cO2ur4qVaHdhWo870PPYgn5QkkYQpgKzn03oFV+5SakmB3cbFWI59xzPatLLLcjT4RYc6sM&#10;xYVBTfg0YHfcn6yE3SfVz+brrX2vD7VpmlzQ6/oo5e3NsnsEFnAJfzD86kd1qKJT606kPRslZA95&#10;FtEYpHkCLBKbNM2BtRKSRGTAq5L//6H6AQAA//8DAFBLAQItABQABgAIAAAAIQC2gziS/gAAAOEB&#10;AAATAAAAAAAAAAAAAAAAAAAAAABbQ29udGVudF9UeXBlc10ueG1sUEsBAi0AFAAGAAgAAAAhADj9&#10;If/WAAAAlAEAAAsAAAAAAAAAAAAAAAAALwEAAF9yZWxzLy5yZWxzUEsBAi0AFAAGAAgAAAAhAJIa&#10;kWu7AgAAsAUAAA4AAAAAAAAAAAAAAAAALgIAAGRycy9lMm9Eb2MueG1sUEsBAi0AFAAGAAgAAAAh&#10;AJLGw1HgAAAACwEAAA8AAAAAAAAAAAAAAAAAFQUAAGRycy9kb3ducmV2LnhtbFBLBQYAAAAABAAE&#10;APMAAAAiBgAAAAA=&#10;" filled="f" stroked="f">
                <v:textbox inset="0,0,0,0">
                  <w:txbxContent>
                    <w:p w:rsidR="00551B07" w:rsidRPr="005F7E63" w:rsidRDefault="00551B07" w:rsidP="00551B07">
                      <w:pPr>
                        <w:pStyle w:val="211"/>
                        <w:shd w:val="clear" w:color="auto" w:fill="auto"/>
                        <w:spacing w:before="0" w:after="0" w:line="240" w:lineRule="exact"/>
                        <w:jc w:val="left"/>
                        <w:rPr>
                          <w:sz w:val="20"/>
                          <w:szCs w:val="20"/>
                        </w:rPr>
                      </w:pPr>
                      <w:r w:rsidRPr="005F7E63">
                        <w:rPr>
                          <w:rStyle w:val="2Exact"/>
                          <w:color w:val="000000"/>
                          <w:sz w:val="20"/>
                          <w:szCs w:val="20"/>
                        </w:rPr>
                        <w:t>Арендатор</w:t>
                      </w:r>
                    </w:p>
                  </w:txbxContent>
                </v:textbox>
                <w10:wrap type="square" side="left" anchorx="margin"/>
              </v:shape>
            </w:pict>
          </mc:Fallback>
        </mc:AlternateContent>
      </w:r>
      <w:r w:rsidRPr="00551B07">
        <w:rPr>
          <w:rStyle w:val="26"/>
          <w:color w:val="000000"/>
          <w:sz w:val="20"/>
          <w:szCs w:val="20"/>
        </w:rPr>
        <w:t>Арендодатель</w:t>
      </w:r>
    </w:p>
    <w:p w:rsidR="00551B07" w:rsidRDefault="00551B07" w:rsidP="00551B07">
      <w:pPr>
        <w:spacing w:line="240" w:lineRule="exact"/>
        <w:rPr>
          <w:sz w:val="19"/>
          <w:szCs w:val="19"/>
        </w:rPr>
      </w:pPr>
    </w:p>
    <w:p w:rsidR="00551B07" w:rsidRDefault="00551B07" w:rsidP="00551B07">
      <w:pPr>
        <w:spacing w:line="240" w:lineRule="exact"/>
        <w:rPr>
          <w:sz w:val="19"/>
          <w:szCs w:val="19"/>
        </w:rPr>
      </w:pPr>
    </w:p>
    <w:p w:rsidR="00551B07" w:rsidRDefault="00551B07" w:rsidP="00551B07">
      <w:pPr>
        <w:spacing w:line="240" w:lineRule="exact"/>
        <w:rPr>
          <w:sz w:val="19"/>
          <w:szCs w:val="19"/>
        </w:rPr>
      </w:pPr>
    </w:p>
    <w:p w:rsidR="00551B07" w:rsidRDefault="00551B07" w:rsidP="00551B07">
      <w:pPr>
        <w:spacing w:line="240" w:lineRule="exact"/>
        <w:rPr>
          <w:sz w:val="19"/>
          <w:szCs w:val="19"/>
        </w:rPr>
      </w:pPr>
    </w:p>
    <w:p w:rsidR="00551B07" w:rsidRDefault="00551B07" w:rsidP="00551B07">
      <w:pPr>
        <w:spacing w:before="32" w:after="32" w:line="240" w:lineRule="exact"/>
        <w:rPr>
          <w:sz w:val="19"/>
          <w:szCs w:val="19"/>
        </w:rPr>
      </w:pPr>
    </w:p>
    <w:p w:rsidR="00551B07" w:rsidRDefault="00551B07" w:rsidP="00551B07">
      <w:pPr>
        <w:rPr>
          <w:sz w:val="2"/>
          <w:szCs w:val="2"/>
        </w:rPr>
        <w:sectPr w:rsidR="00551B07">
          <w:type w:val="continuous"/>
          <w:pgSz w:w="11900" w:h="16840"/>
          <w:pgMar w:top="2116" w:right="0" w:bottom="2116" w:left="0" w:header="0" w:footer="3" w:gutter="0"/>
          <w:cols w:space="720"/>
          <w:noEndnote/>
          <w:docGrid w:linePitch="360"/>
        </w:sectPr>
      </w:pPr>
    </w:p>
    <w:p w:rsidR="00037297" w:rsidRDefault="00037297" w:rsidP="002B4CC5">
      <w:pPr>
        <w:tabs>
          <w:tab w:val="left" w:pos="851"/>
          <w:tab w:val="left" w:pos="993"/>
          <w:tab w:val="num" w:pos="1418"/>
        </w:tabs>
        <w:autoSpaceDE w:val="0"/>
        <w:autoSpaceDN w:val="0"/>
        <w:ind w:left="142" w:firstLine="142"/>
        <w:jc w:val="both"/>
        <w:rPr>
          <w:rStyle w:val="a6"/>
          <w:bCs/>
        </w:rPr>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07466B">
      <w:pPr>
        <w:tabs>
          <w:tab w:val="left" w:pos="6521"/>
        </w:tabs>
        <w:autoSpaceDE w:val="0"/>
        <w:autoSpaceDN w:val="0"/>
        <w:ind w:left="6521"/>
        <w:jc w:val="both"/>
        <w:rPr>
          <w:b/>
          <w:bCs/>
          <w:spacing w:val="-3"/>
          <w:sz w:val="26"/>
          <w:szCs w:val="26"/>
          <w:lang w:eastAsia="x-none"/>
        </w:rPr>
        <w:sectPr w:rsidR="0088628C" w:rsidSect="00A0326C">
          <w:headerReference w:type="default" r:id="rId36"/>
          <w:pgSz w:w="11909" w:h="16834"/>
          <w:pgMar w:top="426" w:right="1134" w:bottom="709" w:left="1134" w:header="720" w:footer="454" w:gutter="0"/>
          <w:cols w:space="720"/>
        </w:sectPr>
      </w:pPr>
    </w:p>
    <w:p w:rsidR="0088628C" w:rsidRDefault="0088628C" w:rsidP="00B252FE">
      <w:pPr>
        <w:pStyle w:val="13"/>
        <w:rPr>
          <w:lang w:val="ru-RU"/>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2B0" w:rsidRDefault="00AF62B0">
      <w:r>
        <w:separator/>
      </w:r>
    </w:p>
  </w:endnote>
  <w:endnote w:type="continuationSeparator" w:id="0">
    <w:p w:rsidR="00AF62B0" w:rsidRDefault="00AF6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Candara">
    <w:panose1 w:val="020E0502030303020204"/>
    <w:charset w:val="CC"/>
    <w:family w:val="swiss"/>
    <w:pitch w:val="variable"/>
    <w:sig w:usb0="A00002EF" w:usb1="4000A44B"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B07" w:rsidRDefault="00551B07">
    <w:pPr>
      <w:rPr>
        <w:sz w:val="2"/>
        <w:szCs w:val="2"/>
      </w:rPr>
    </w:pPr>
    <w:r>
      <w:rPr>
        <w:noProof/>
      </w:rPr>
      <mc:AlternateContent>
        <mc:Choice Requires="wps">
          <w:drawing>
            <wp:anchor distT="0" distB="0" distL="63500" distR="63500" simplePos="0" relativeHeight="251662336" behindDoc="1" locked="0" layoutInCell="1" allowOverlap="1" wp14:anchorId="3E04BD5E" wp14:editId="56E18D26">
              <wp:simplePos x="0" y="0"/>
              <wp:positionH relativeFrom="page">
                <wp:posOffset>4405630</wp:posOffset>
              </wp:positionH>
              <wp:positionV relativeFrom="page">
                <wp:posOffset>9267190</wp:posOffset>
              </wp:positionV>
              <wp:extent cx="2294890" cy="292100"/>
              <wp:effectExtent l="0" t="0" r="0" b="3810"/>
              <wp:wrapNone/>
              <wp:docPr id="33"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89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pPr>
                            <w:pStyle w:val="19"/>
                            <w:shd w:val="clear" w:color="auto" w:fill="auto"/>
                            <w:tabs>
                              <w:tab w:val="right" w:pos="3466"/>
                            </w:tabs>
                            <w:spacing w:line="240" w:lineRule="auto"/>
                            <w:jc w:val="left"/>
                          </w:pPr>
                          <w:r>
                            <w:rPr>
                              <w:rStyle w:val="affc"/>
                              <w:color w:val="000000"/>
                            </w:rPr>
                            <w:tab/>
                            <w:t>И.П. Клейменов</w:t>
                          </w:r>
                        </w:p>
                        <w:p w:rsidR="00551B07" w:rsidRDefault="00551B07">
                          <w:pPr>
                            <w:pStyle w:val="19"/>
                            <w:shd w:val="clear" w:color="auto" w:fill="auto"/>
                            <w:spacing w:line="240" w:lineRule="auto"/>
                            <w:jc w:val="left"/>
                          </w:pPr>
                          <w:r>
                            <w:rPr>
                              <w:rStyle w:val="9pt"/>
                              <w:color w:val="000000"/>
                            </w:rPr>
                            <w:t>(фамилия, имя, отчество, подпись, печать)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3" o:spid="_x0000_s1051" type="#_x0000_t202" style="position:absolute;margin-left:346.9pt;margin-top:729.7pt;width:180.7pt;height:23pt;z-index:-25165414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rk7vgIAALIFAAAOAAAAZHJzL2Uyb0RvYy54bWysVEtu2zAQ3RfoHQjuFX0iO5IQOUgsqyiQ&#10;foC0B6AlyiIqkSpJW0qLnqWn6KpAz+AjdUhZdj6boq0WxIgzfPN7M5dXQ9ugHZWKCZ5i/8zDiPJC&#10;lIxvUvzxQ+5EGClNeEkawWmK76nCV4uXLy77LqGBqEVTUokAhKuk71Jca90lrquKmrZEnYmOclBW&#10;QrZEw6/cuKUkPaC3jRt43tzthSw7KQqqFNxmoxIvLH5V0UK/qypFNWpSDLFpe0p7rs3pLi5JspGk&#10;q1lxCIP8RRQtYRycHqEyognaSvYMqmWFFEpU+qwQrSuqihXU5gDZ+N6TbO5q0lGbCxRHdccyqf8H&#10;W7zdvZeIlSk+P8eIkxZ6tP++/7X/uf+B4Arq03cqAbO7Dgz1cCMG6LPNVXW3ovikEBfLmvANvZZS&#10;9DUlJcTnm5fug6cjjjIg6/6NKMEP2WphgYZKtqZ4UA4E6NCn+2Nv6KBRAZdBEIdRDKoCdEEc+J5t&#10;nkuS6XUnlX5FRYuMkGIJvbfoZHertImGJJOJccZFzprG9r/hjy7AcLwB3/DU6EwUtp1fYy9eRaso&#10;dMJgvnJCL8uc63wZOvPcv5hl59lymfnfjF8/TGpWlpQbNxO1/PDPWncg+UiKI7mUaFhp4ExISm7W&#10;y0aiHQFq5/azNQfNycx9HIYtAuTyJCU/CL2bIHbyeXThhHk4c+ILL3I8P76J514Yh1n+OKVbxum/&#10;p4T6FMezYDaS6RT0k9w8+z3PjSQt07A8GtamODoakcRQcMVL21pNWDPKD0phwj+VAto9NdoS1nB0&#10;ZKse1sM4G9McrEV5DwyWAggGXITFB0It5BeMelgiKVaft0RSjJrXHKbAbJxJkJOwngTCC3iaYo3R&#10;KC71uJm2nWSbGpCnObuGScmZJbEZqTGKw3zBYrC5HJaY2TwP/63VadUufgMAAP//AwBQSwMEFAAG&#10;AAgAAAAhAJewm1ngAAAADgEAAA8AAABkcnMvZG93bnJldi54bWxMj8FOhDAQhu8mvkMzJl6MW0DY&#10;CFI2xujFm6sXb106ArGdEtoF3Kd39qS3mfx/vvmm3q3OihmnMHhSkG4SEEitNwN1Cj7eX27vQYSo&#10;yWjrCRX8YIBdc3lR68r4hd5w3sdOMIRCpRX0MY6VlKHt0emw8SMSZ19+cjryOnXSTHphuLMyS5Kt&#10;dHogvtDrEZ96bL/3R6dguz6PN68lZsuptTN9ntI0YqrU9dX6+AAi4hr/ynDWZ3Vo2Ongj2SCsMwo&#10;71g9cpAXZQ7iXEmKIgNx4KlIihxkU8v/bzS/AAAA//8DAFBLAQItABQABgAIAAAAIQC2gziS/gAA&#10;AOEBAAATAAAAAAAAAAAAAAAAAAAAAABbQ29udGVudF9UeXBlc10ueG1sUEsBAi0AFAAGAAgAAAAh&#10;ADj9If/WAAAAlAEAAAsAAAAAAAAAAAAAAAAALwEAAF9yZWxzLy5yZWxzUEsBAi0AFAAGAAgAAAAh&#10;AKiCuTu+AgAAsgUAAA4AAAAAAAAAAAAAAAAALgIAAGRycy9lMm9Eb2MueG1sUEsBAi0AFAAGAAgA&#10;AAAhAJewm1ngAAAADgEAAA8AAAAAAAAAAAAAAAAAGAUAAGRycy9kb3ducmV2LnhtbFBLBQYAAAAA&#10;BAAEAPMAAAAlBgAAAAA=&#10;" filled="f" stroked="f">
              <v:textbox style="mso-fit-shape-to-text:t" inset="0,0,0,0">
                <w:txbxContent>
                  <w:p w:rsidR="00551B07" w:rsidRDefault="00551B07">
                    <w:pPr>
                      <w:pStyle w:val="19"/>
                      <w:shd w:val="clear" w:color="auto" w:fill="auto"/>
                      <w:tabs>
                        <w:tab w:val="right" w:pos="3466"/>
                      </w:tabs>
                      <w:spacing w:line="240" w:lineRule="auto"/>
                      <w:jc w:val="left"/>
                    </w:pPr>
                    <w:r>
                      <w:rPr>
                        <w:rStyle w:val="affc"/>
                        <w:color w:val="000000"/>
                      </w:rPr>
                      <w:tab/>
                      <w:t>И.П. Клейменов</w:t>
                    </w:r>
                  </w:p>
                  <w:p w:rsidR="00551B07" w:rsidRDefault="00551B07">
                    <w:pPr>
                      <w:pStyle w:val="19"/>
                      <w:shd w:val="clear" w:color="auto" w:fill="auto"/>
                      <w:spacing w:line="240" w:lineRule="auto"/>
                      <w:jc w:val="left"/>
                    </w:pPr>
                    <w:r>
                      <w:rPr>
                        <w:rStyle w:val="9pt"/>
                        <w:color w:val="000000"/>
                      </w:rPr>
                      <w:t>(фамилия, имя, отчество, подпись, печать)</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B07" w:rsidRDefault="00551B07">
    <w:pPr>
      <w:rPr>
        <w:sz w:val="2"/>
        <w:szCs w:val="2"/>
      </w:rPr>
    </w:pPr>
    <w:r>
      <w:rPr>
        <w:noProof/>
      </w:rPr>
      <mc:AlternateContent>
        <mc:Choice Requires="wps">
          <w:drawing>
            <wp:anchor distT="0" distB="0" distL="63500" distR="63500" simplePos="0" relativeHeight="251665408" behindDoc="1" locked="0" layoutInCell="1" allowOverlap="1">
              <wp:simplePos x="0" y="0"/>
              <wp:positionH relativeFrom="page">
                <wp:posOffset>4416425</wp:posOffset>
              </wp:positionH>
              <wp:positionV relativeFrom="page">
                <wp:posOffset>9698355</wp:posOffset>
              </wp:positionV>
              <wp:extent cx="2419985" cy="292100"/>
              <wp:effectExtent l="0" t="1905" r="2540" b="1270"/>
              <wp:wrapNone/>
              <wp:docPr id="30"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98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pPr>
                            <w:pStyle w:val="19"/>
                            <w:shd w:val="clear" w:color="auto" w:fill="auto"/>
                            <w:tabs>
                              <w:tab w:val="right" w:pos="3576"/>
                            </w:tabs>
                            <w:spacing w:line="240" w:lineRule="auto"/>
                            <w:jc w:val="left"/>
                          </w:pPr>
                          <w:r>
                            <w:rPr>
                              <w:rStyle w:val="affc"/>
                              <w:color w:val="000000"/>
                            </w:rPr>
                            <w:tab/>
                            <w:t>И.П. Клейменов</w:t>
                          </w:r>
                        </w:p>
                        <w:p w:rsidR="00551B07" w:rsidRDefault="00551B07">
                          <w:pPr>
                            <w:pStyle w:val="19"/>
                            <w:shd w:val="clear" w:color="auto" w:fill="auto"/>
                            <w:spacing w:line="240" w:lineRule="auto"/>
                            <w:jc w:val="left"/>
                          </w:pPr>
                          <w:r>
                            <w:rPr>
                              <w:rStyle w:val="9pt"/>
                              <w:color w:val="000000"/>
                            </w:rPr>
                            <w:t>(фамилия, имя, отчество, подпись, печать)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0" o:spid="_x0000_s1054" type="#_x0000_t202" style="position:absolute;margin-left:347.75pt;margin-top:763.65pt;width:190.55pt;height:23pt;z-index:-25165107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MzpwAIAALIFAAAOAAAAZHJzL2Uyb0RvYy54bWysVEtu2zAQ3RfoHQjuFX0iO5IQOUgsqyiQ&#10;foC0B6AlyiIqkSpJW0qLnqWn6KpAz+AjdUhZdj6boq0WxIgcPr6ZeTOXV0PboB2VigmeYv/Mw4jy&#10;QpSMb1L88UPuRBgpTXhJGsFpiu+pwleLly8u+y6hgahFU1KJAISrpO9SXGvdJa6ripq2RJ2JjnI4&#10;rIRsiYZfuXFLSXpAbxs38Ly52wtZdlIUVCnYzcZDvLD4VUUL/a6qFNWoSTFw03aVdl2b1V1ckmQj&#10;SVez4kCD/AWLljAOjx6hMqIJ2kr2DKplhRRKVPqsEK0rqooV1MYA0fjek2juatJRGwskR3XHNKn/&#10;B1u83b2XiJUpPof0cNJCjfbf97/2P/c/EGxBfvpOJeB214GjHm7EAHW2saruVhSfFOJiWRO+oddS&#10;ir6mpAR+vrnpPrg64igDsu7fiBLeIVstLNBQydYkD9KBAB2I3B9rQweNCtgMQj+OoxlGBZwFceB7&#10;lpxLkul2J5V+RUWLjJFiCbW36GR3q7RhQ5LJxTzGRc6axta/4Y82wHHcgbfhqjkzLGw5v8ZevIpW&#10;UeiEwXzlhF6WOdf5MnTmuX8xy86z5TLzv5l3/TCpWVlSbp6ZpOWHf1a6g8hHURzFpUTDSgNnKCm5&#10;WS8biXYEpJ3bz+YcTk5u7mMaNgkQy5OQ/CD0boLYyefRhRPm4cyJL7zI8fz4Jp57YRxm+eOQbhmn&#10;/x4S6lMcz4LZKKYT6SexefZ7HhtJWqZheDSsTXF0dCKJkeCKl7a0mrBmtB+kwtA/pQLKPRXaCtZo&#10;dFSrHtaD7Y351AdrUd6DgqUAgYFMYfCBUQv5BaMehkiK1ectkRSj5jWHLjATZzLkZKwng/ACrqZY&#10;YzSaSz1Opm0n2aYG5KnPrqFTcmZFbFpqZHHoLxgMNpbDEDOT5+G/9TqN2sVvAAAA//8DAFBLAwQU&#10;AAYACAAAACEAp7NhaeAAAAAOAQAADwAAAGRycy9kb3ducmV2LnhtbEyPPU/DMBCGdyT+g3VILIg6&#10;H0rShjgVQrCwUVjY3PiaRNjnKHaT0F+PM9Hx7n313HPVfjGaTTi63pKAeBMBQ2qs6qkV8PX59rgF&#10;5rwkJbUlFPCLDvb17U0lS2Vn+sDp4FsWIORKKaDzfig5d02HRrqNHZBCdrKjkT6MY8vVKOcAN5on&#10;UZRzI3sKFzo54EuHzc/hbATky+vw8L7DZL40eqLvSxx7jIW4v1uen4B5XPx/GVb9oA51cDraMynH&#10;dGDssixUQ5AlRQpsrURFngM7rrsiTYHXFb9+o/4DAAD//wMAUEsBAi0AFAAGAAgAAAAhALaDOJL+&#10;AAAA4QEAABMAAAAAAAAAAAAAAAAAAAAAAFtDb250ZW50X1R5cGVzXS54bWxQSwECLQAUAAYACAAA&#10;ACEAOP0h/9YAAACUAQAACwAAAAAAAAAAAAAAAAAvAQAAX3JlbHMvLnJlbHNQSwECLQAUAAYACAAA&#10;ACEA1hjM6cACAACyBQAADgAAAAAAAAAAAAAAAAAuAgAAZHJzL2Uyb0RvYy54bWxQSwECLQAUAAYA&#10;CAAAACEAp7NhaeAAAAAOAQAADwAAAAAAAAAAAAAAAAAaBQAAZHJzL2Rvd25yZXYueG1sUEsFBgAA&#10;AAAEAAQA8wAAACcGAAAAAA==&#10;" filled="f" stroked="f">
              <v:textbox style="mso-fit-shape-to-text:t" inset="0,0,0,0">
                <w:txbxContent>
                  <w:p w:rsidR="00551B07" w:rsidRDefault="00551B07">
                    <w:pPr>
                      <w:pStyle w:val="19"/>
                      <w:shd w:val="clear" w:color="auto" w:fill="auto"/>
                      <w:tabs>
                        <w:tab w:val="right" w:pos="3576"/>
                      </w:tabs>
                      <w:spacing w:line="240" w:lineRule="auto"/>
                      <w:jc w:val="left"/>
                    </w:pPr>
                    <w:r>
                      <w:rPr>
                        <w:rStyle w:val="affc"/>
                        <w:color w:val="000000"/>
                      </w:rPr>
                      <w:tab/>
                      <w:t>И.П. Клейменов</w:t>
                    </w:r>
                  </w:p>
                  <w:p w:rsidR="00551B07" w:rsidRDefault="00551B07">
                    <w:pPr>
                      <w:pStyle w:val="19"/>
                      <w:shd w:val="clear" w:color="auto" w:fill="auto"/>
                      <w:spacing w:line="240" w:lineRule="auto"/>
                      <w:jc w:val="left"/>
                    </w:pPr>
                    <w:r>
                      <w:rPr>
                        <w:rStyle w:val="9pt"/>
                        <w:color w:val="000000"/>
                      </w:rPr>
                      <w:t>(фамилия, имя, отчество, подпись, печать)</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B07" w:rsidRDefault="00551B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B07" w:rsidRDefault="00551B07">
    <w:pPr>
      <w:rPr>
        <w:sz w:val="2"/>
        <w:szCs w:val="2"/>
      </w:rPr>
    </w:pPr>
    <w:r>
      <w:rPr>
        <w:noProof/>
      </w:rPr>
      <mc:AlternateContent>
        <mc:Choice Requires="wps">
          <w:drawing>
            <wp:anchor distT="0" distB="0" distL="63500" distR="63500" simplePos="0" relativeHeight="251669504" behindDoc="1" locked="0" layoutInCell="1" allowOverlap="1" wp14:anchorId="0A2FECDE" wp14:editId="6B9EBD30">
              <wp:simplePos x="0" y="0"/>
              <wp:positionH relativeFrom="page">
                <wp:posOffset>4782185</wp:posOffset>
              </wp:positionH>
              <wp:positionV relativeFrom="page">
                <wp:posOffset>9030970</wp:posOffset>
              </wp:positionV>
              <wp:extent cx="2313305" cy="292100"/>
              <wp:effectExtent l="635" t="1270" r="635" b="1905"/>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330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pPr>
                            <w:pStyle w:val="19"/>
                            <w:shd w:val="clear" w:color="auto" w:fill="auto"/>
                            <w:tabs>
                              <w:tab w:val="right" w:pos="3643"/>
                            </w:tabs>
                            <w:spacing w:line="240" w:lineRule="auto"/>
                            <w:jc w:val="left"/>
                          </w:pPr>
                          <w:r>
                            <w:rPr>
                              <w:rStyle w:val="affc"/>
                              <w:color w:val="000000"/>
                            </w:rPr>
                            <w:tab/>
                            <w:t>И.П. Клейменов</w:t>
                          </w:r>
                        </w:p>
                        <w:p w:rsidR="00551B07" w:rsidRDefault="00551B07">
                          <w:pPr>
                            <w:pStyle w:val="19"/>
                            <w:shd w:val="clear" w:color="auto" w:fill="auto"/>
                            <w:spacing w:line="240" w:lineRule="auto"/>
                            <w:jc w:val="left"/>
                          </w:pPr>
                          <w:r>
                            <w:rPr>
                              <w:rStyle w:val="9pt"/>
                              <w:color w:val="000000"/>
                            </w:rPr>
                            <w:t>(фамилия, имя, отчество, подпись, печать)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6" o:spid="_x0000_s1058" type="#_x0000_t202" style="position:absolute;margin-left:376.55pt;margin-top:711.1pt;width:182.15pt;height:23pt;z-index:-25164697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S6qwAIAALMFAAAOAAAAZHJzL2Uyb0RvYy54bWysVEtu2zAQ3RfoHQjuFX0sO5YQOUgsqyiQ&#10;foC0B6AlyiIqkSpJW0qLnqWn6KpAz+AjdUhZtpNsirZaECNy+ObzHufqum9qtKNSMcET7F94GFGe&#10;i4LxTYI/fsicOUZKE16QWnCa4Aeq8PXi5Yurro1pICpRF1QiAOEq7toEV1q3seuqvKINUReipRwO&#10;SyEbouFXbtxCkg7Qm9oNPG/mdkIWrRQ5VQp20+EQLyx+WdJcvytLRTWqEwy5abtKu67N6i6uSLyR&#10;pK1YfkiD/EUWDWEcgh6hUqIJ2kr2DKphuRRKlPoiF40rypLl1NYA1fjek2ruK9JSWws0R7XHNqn/&#10;B5u/3b2XiBUJDmYYcdIAR/vv+1/7n/sfCLagP12rYnC7b8FR97eiB55traq9E/knhbhYVoRv6I2U&#10;oqsoKSA/39x0z64OOMqArLs3ooA4ZKuFBepL2ZjmQTsQoANPD0duaK9RDpvBxJ9MvClGOZwFUeB7&#10;ljyXxOPtVir9iooGGSPBEri36GR3p7TJhsSjiwnGRcbq2vJf80cb4DjsQGy4as5MFpbOr5EXrear&#10;eeiEwWzlhF6aOjfZMnRmmX85TSfpcpn630xcP4wrVhSUmzCjtPzwz6g7iHwQxVFcStSsMHAmJSU3&#10;62Ut0Y6AtDP72Z7DycnNfZyGbQLU8qQkPwi92yBystn80gmzcOpEl97c8fzoNpp5YRSm2eOS7hin&#10;/14S6hIcTYPpIKZT0k9q8+z3vDYSN0zD8KhZk+D50YnERoIrXlhqNWH1YJ+1wqR/agXQPRJtBWs0&#10;OqhV9+vevg3fas2oeS2KB5CwFKAw0ClMPjAqIb9g1MEUSbD6vCWSYlS/5vAMzMgZDTka69EgPIer&#10;CdYYDeZSD6Np20q2qQB5fGg38FQyZlV8yuLwwGAy2GIOU8yMnvN/63WatYvfAAAA//8DAFBLAwQU&#10;AAYACAAAACEAP2SzV98AAAAOAQAADwAAAGRycy9kb3ducmV2LnhtbEyPsU7DMBCGdyTewTokFkQd&#10;m5KWEKdCCBa2FhY2Nz6SCPscxW4S+vQ4E4x3/6f/vit3s7NsxCF0nhSIVQYMqfamo0bBx/vr7RZY&#10;iJqMtp5QwQ8G2FWXF6UujJ9oj+MhNiyVUCi0gjbGvuA81C06HVa+R0rZlx+cjmkcGm4GPaVyZ7nM&#10;spw73VG60Ooen1usvw8npyCfX/qbtweU07m2I32ehYgolLq+mp8egUWc4x8Mi35Shyo5Hf2JTGBW&#10;web+TiQ0BWspJbAFEWKzBnZcdvlWAq9K/v+N6hcAAP//AwBQSwECLQAUAAYACAAAACEAtoM4kv4A&#10;AADhAQAAEwAAAAAAAAAAAAAAAAAAAAAAW0NvbnRlbnRfVHlwZXNdLnhtbFBLAQItABQABgAIAAAA&#10;IQA4/SH/1gAAAJQBAAALAAAAAAAAAAAAAAAAAC8BAABfcmVscy8ucmVsc1BLAQItABQABgAIAAAA&#10;IQBlRS6qwAIAALMFAAAOAAAAAAAAAAAAAAAAAC4CAABkcnMvZTJvRG9jLnhtbFBLAQItABQABgAI&#10;AAAAIQA/ZLNX3wAAAA4BAAAPAAAAAAAAAAAAAAAAABoFAABkcnMvZG93bnJldi54bWxQSwUGAAAA&#10;AAQABADzAAAAJgYAAAAA&#10;" filled="f" stroked="f">
              <v:textbox style="mso-fit-shape-to-text:t" inset="0,0,0,0">
                <w:txbxContent>
                  <w:p w:rsidR="00551B07" w:rsidRDefault="00551B07">
                    <w:pPr>
                      <w:pStyle w:val="19"/>
                      <w:shd w:val="clear" w:color="auto" w:fill="auto"/>
                      <w:tabs>
                        <w:tab w:val="right" w:pos="3643"/>
                      </w:tabs>
                      <w:spacing w:line="240" w:lineRule="auto"/>
                      <w:jc w:val="left"/>
                    </w:pPr>
                    <w:r>
                      <w:rPr>
                        <w:rStyle w:val="affc"/>
                        <w:color w:val="000000"/>
                      </w:rPr>
                      <w:tab/>
                      <w:t>И.П. Клейменов</w:t>
                    </w:r>
                  </w:p>
                  <w:p w:rsidR="00551B07" w:rsidRDefault="00551B07">
                    <w:pPr>
                      <w:pStyle w:val="19"/>
                      <w:shd w:val="clear" w:color="auto" w:fill="auto"/>
                      <w:spacing w:line="240" w:lineRule="auto"/>
                      <w:jc w:val="left"/>
                    </w:pPr>
                    <w:r>
                      <w:rPr>
                        <w:rStyle w:val="9pt"/>
                        <w:color w:val="000000"/>
                      </w:rPr>
                      <w:t>(фамилия, имя, отчество, подпись, печать)</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B07" w:rsidRDefault="00551B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2B0" w:rsidRDefault="00AF62B0">
      <w:r>
        <w:separator/>
      </w:r>
    </w:p>
  </w:footnote>
  <w:footnote w:type="continuationSeparator" w:id="0">
    <w:p w:rsidR="00AF62B0" w:rsidRDefault="00AF6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B07" w:rsidRDefault="00551B07">
    <w:pPr>
      <w:rPr>
        <w:sz w:val="2"/>
        <w:szCs w:val="2"/>
      </w:rPr>
    </w:pPr>
    <w:r>
      <w:rPr>
        <w:noProof/>
      </w:rPr>
      <mc:AlternateContent>
        <mc:Choice Requires="wps">
          <w:drawing>
            <wp:anchor distT="0" distB="0" distL="63500" distR="63500" simplePos="0" relativeHeight="251659264" behindDoc="1" locked="0" layoutInCell="1" allowOverlap="1">
              <wp:simplePos x="0" y="0"/>
              <wp:positionH relativeFrom="page">
                <wp:posOffset>3242945</wp:posOffset>
              </wp:positionH>
              <wp:positionV relativeFrom="page">
                <wp:posOffset>561340</wp:posOffset>
              </wp:positionV>
              <wp:extent cx="63500" cy="160655"/>
              <wp:effectExtent l="4445" t="0" r="0" b="1905"/>
              <wp:wrapNone/>
              <wp:docPr id="36" name="Поле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pPr>
                            <w:pStyle w:val="19"/>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6" o:spid="_x0000_s1048" type="#_x0000_t202" style="position:absolute;margin-left:255.35pt;margin-top:44.2pt;width: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XkitgIAAKcFAAAOAAAAZHJzL2Uyb0RvYy54bWysVF1unDAQfq/UO1h+J8AGyIKWjZJlqSql&#10;P1LaA3jBLFbBRrazkFY9S0/Rp0o9wx6pY7NsNokqVW15sAZ7/M18M59ncTm0DdpRqZjgKfbPPIwo&#10;L0TJ+DbFHz/kzhwjpQkvSSM4TfE9Vfhy+fLFou8SOhO1aEoqEYBwlfRdimutu8R1VVHTlqgz0VEO&#10;h5WQLdHwK7duKUkP6G3jzjwvcnshy06KgioFu9l4iJcWv6pood9VlaIaNSmG3LRdpV03ZnWXC5Js&#10;JelqVhzSIH+RRUsYh6BHqIxogu4kewbVskIKJSp9VojWFVXFCmo5ABvfe8LmtiYdtVygOKo7lkn9&#10;P9ji7e69RKxM8XmEESct9Gj/bf9z/2P/HcEW1KfvVAJutx046uFaDNBny1V1N6L4pBAXq5rwLb2S&#10;UvQ1JSXk55ub7snVEUcZkE3/RpQQh9xpYYGGSrameFAOBOjQp/tjb+igUQGb0XnowUEBJ37kRWFo&#10;A5BkuttJpV9R0SJjpFhC5y022d0obXIhyeRiQnGRs6ax3W/4ow1wHHcgMlw1ZyYH28wvsRev5+t5&#10;4ASzaO0EXpY5V/kqcKLcvwiz82y1yvyvJq4fJDUrS8pNmElYfvBnjTtIfJTEUVpKNKw0cCYlJbeb&#10;VSPRjoCwc/sdCnLi5j5OwxYBuDyh5M8C73oWO3k0v3CCPAid+MKbO54fX8eRF8RBlj+mdMM4/XdK&#10;qE9xHM7CUUq/5ebZ7zk3krRMw+hoWJvi+dGJJEaAa17a1mrCmtE+KYVJ/6EU0O6p0VauRqGjVvWw&#10;GQDFaHgjynsQrhSgLBAhzDswaiE/Y9TD7Egxh+GGUfOag/TNmJkMORmbySC8gIsp1hiN5kqP4+iu&#10;k2xbA+70uK7geeTMavchh8OjgmlgKRwmlxk3p//W62G+Ln8BAAD//wMAUEsDBBQABgAIAAAAIQDG&#10;PbG93AAAAAoBAAAPAAAAZHJzL2Rvd25yZXYueG1sTI/BTsMwDIbvSLxDZCRuLO1gtCpNJzSJCzfG&#10;hMQta72mInGqJOvat8c7wdH2p9/fX29nZ8WEIQ6eFOSrDARS67uBegWHz7eHEkRMmjptPaGCBSNs&#10;m9ubWledv9AHTvvUCw6hWGkFJqWxkjK2Bp2OKz8i8e3kg9OJx9DLLugLhzsr11n2LJ0eiD8YPeLO&#10;YPuzPzsFxfzlcYy4w+/T1AYzLKV9X5S6v5tfX0AknNMfDFd9VoeGnY7+TF0UVsEmzwpGFZTlEwgG&#10;Nuvr4shk/liAbGr5v0LzCwAA//8DAFBLAQItABQABgAIAAAAIQC2gziS/gAAAOEBAAATAAAAAAAA&#10;AAAAAAAAAAAAAABbQ29udGVudF9UeXBlc10ueG1sUEsBAi0AFAAGAAgAAAAhADj9If/WAAAAlAEA&#10;AAsAAAAAAAAAAAAAAAAALwEAAF9yZWxzLy5yZWxzUEsBAi0AFAAGAAgAAAAhAJR1eSK2AgAApwUA&#10;AA4AAAAAAAAAAAAAAAAALgIAAGRycy9lMm9Eb2MueG1sUEsBAi0AFAAGAAgAAAAhAMY9sb3cAAAA&#10;CgEAAA8AAAAAAAAAAAAAAAAAEAUAAGRycy9kb3ducmV2LnhtbFBLBQYAAAAABAAEAPMAAAAZBgAA&#10;AAA=&#10;" filled="f" stroked="f">
              <v:textbox style="mso-fit-shape-to-text:t" inset="0,0,0,0">
                <w:txbxContent>
                  <w:p w:rsidR="00551B07" w:rsidRDefault="00551B07">
                    <w:pPr>
                      <w:pStyle w:val="19"/>
                      <w:shd w:val="clear" w:color="auto" w:fill="auto"/>
                      <w:spacing w:line="240" w:lineRule="auto"/>
                      <w:jc w:val="left"/>
                    </w:pP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B07" w:rsidRDefault="00551B07">
    <w:pPr>
      <w:rPr>
        <w:sz w:val="2"/>
        <w:szCs w:val="2"/>
      </w:rPr>
    </w:pPr>
    <w:r>
      <w:rPr>
        <w:noProof/>
      </w:rPr>
      <mc:AlternateContent>
        <mc:Choice Requires="wps">
          <w:drawing>
            <wp:anchor distT="0" distB="0" distL="63500" distR="63500" simplePos="0" relativeHeight="251670528" behindDoc="1" locked="0" layoutInCell="1" allowOverlap="1">
              <wp:simplePos x="0" y="0"/>
              <wp:positionH relativeFrom="page">
                <wp:posOffset>4794885</wp:posOffset>
              </wp:positionH>
              <wp:positionV relativeFrom="page">
                <wp:posOffset>509270</wp:posOffset>
              </wp:positionV>
              <wp:extent cx="2105660" cy="321310"/>
              <wp:effectExtent l="3810" t="4445" r="0" b="0"/>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660" cy="321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pPr>
                            <w:pStyle w:val="19"/>
                            <w:shd w:val="clear" w:color="auto" w:fill="auto"/>
                            <w:spacing w:line="240" w:lineRule="auto"/>
                            <w:jc w:val="left"/>
                          </w:pPr>
                          <w:r>
                            <w:rPr>
                              <w:rStyle w:val="affc"/>
                              <w:color w:val="000000"/>
                            </w:rPr>
                            <w:t>Продолжение приложения №5</w:t>
                          </w:r>
                        </w:p>
                        <w:p w:rsidR="00551B07" w:rsidRDefault="00551B07">
                          <w:pPr>
                            <w:pStyle w:val="19"/>
                            <w:shd w:val="clear" w:color="auto" w:fill="auto"/>
                            <w:spacing w:line="240" w:lineRule="auto"/>
                            <w:jc w:val="left"/>
                          </w:pPr>
                          <w:r>
                            <w:rPr>
                              <w:rStyle w:val="affc"/>
                              <w:color w:val="000000"/>
                            </w:rPr>
                            <w:t>к договору аренды лесного участка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5" o:spid="_x0000_s1059" type="#_x0000_t202" style="position:absolute;margin-left:377.55pt;margin-top:40.1pt;width:165.8pt;height:25.3pt;z-index:-2516459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wZ3vgIAALEFAAAOAAAAZHJzL2Uyb0RvYy54bWysVEtu2zAQ3RfoHQjuFX0iK5YQOUgsqyiQ&#10;foC0B6AlyiIqkQLJWEqLnKWn6KpAz+AjdUhZdpxsirZaECNy+GbezONcXg1tg7ZUKiZ4iv0zDyPK&#10;C1Eyvknx50+5M8dIacJL0ghOU/xAFb5avH512XcJDUQtmpJKBCBcJX2X4lrrLnFdVdS0JepMdJTD&#10;YSVkSzT8yo1bStIDetu4gedFbi9k2UlRUKVgNxsP8cLiVxUt9IeqUlSjJsWQm7artOvarO7ikiQb&#10;SbqaFfs0yF9k0RLGIegBKiOaoHvJXkC1rJBCiUqfFaJ1RVWxgloOwMb3nrG5q0lHLRcojuoOZVL/&#10;D7Z4v/0oEStTHMww4qSFHu2+737tfu5+INiC+vSdSsDtrgNHPdyIAfpsuaruVhRfFOJiWRO+oddS&#10;ir6mpIT8fHPTfXJ1xFEGZN2/EyXEIfdaWKChkq0pHpQDATr06eHQGzpoVMBm4HuzKIKjAs7OA//c&#10;t81zSTLd7qTSb6hokTFSLKH3Fp1sb5U22ZBkcjHBuMhZ09j+N/xkAxzHHYgNV82ZycK281vsxav5&#10;ah46YRCtnNDLMuc6X4ZOlPsXs+w8Wy4z/9HE9cOkZmVJuQkzScsP/6x1e5GPojiIS4mGlQbOpKTk&#10;Zr1sJNoSkHZuP1tzODm6uadp2CIAl2eU/CD0boLYyaP5hRPm4cyJL7y54/nxTRx5YRxm+SmlW8bp&#10;v1NCfYrjGYjM0jkm/YybZ7+X3EjSMg3Do2FtiucHJ5IYCa54aVurCWtG+0kpTPrHUkC7p0ZbwRqN&#10;jmrVw3qwb8O3cjZqXovyASQsBSgMxAiTD4xayK8Y9TBFUsxhzGHUvOXwCMzAmQw5GevJILyAiynW&#10;GI3mUo+D6b6TbFMD7vTMruGh5Mxq+JjD/nnBXLBU9jPMDJ6n/9brOGkXvwEAAP//AwBQSwMEFAAG&#10;AAgAAAAhADKKLDLdAAAACwEAAA8AAABkcnMvZG93bnJldi54bWxMj01LAzEQhu+C/yGM4M0mrbQN&#10;62aLFLx4s0rBW7qZbhbzsSTpdvffOz3pbYZ5eeZ5693kHRsx5T4GBcuFAIahjaYPnYKvz7cnCSwX&#10;HYx2MaCCGTPsmvu7WlcmXsMHjofSMYKEXGkFtpSh4jy3Fr3OizhgoNs5Jq8LranjJukrwb3jKyE2&#10;3Os+0AerB9xbbH8OF69gOx0jDhn3+H0e22T7Wbr3WanHh+n1BVjBqfyF4aZP6tCQ0ylegsnMEWO9&#10;XlJUgRQrYLeAkJstsBNNz0ICb2r+v0PzCwAA//8DAFBLAQItABQABgAIAAAAIQC2gziS/gAAAOEB&#10;AAATAAAAAAAAAAAAAAAAAAAAAABbQ29udGVudF9UeXBlc10ueG1sUEsBAi0AFAAGAAgAAAAhADj9&#10;If/WAAAAlAEAAAsAAAAAAAAAAAAAAAAALwEAAF9yZWxzLy5yZWxzUEsBAi0AFAAGAAgAAAAhALq7&#10;Bne+AgAAsQUAAA4AAAAAAAAAAAAAAAAALgIAAGRycy9lMm9Eb2MueG1sUEsBAi0AFAAGAAgAAAAh&#10;ADKKLDLdAAAACwEAAA8AAAAAAAAAAAAAAAAAGAUAAGRycy9kb3ducmV2LnhtbFBLBQYAAAAABAAE&#10;APMAAAAiBgAAAAA=&#10;" filled="f" stroked="f">
              <v:textbox style="mso-fit-shape-to-text:t" inset="0,0,0,0">
                <w:txbxContent>
                  <w:p w:rsidR="00551B07" w:rsidRDefault="00551B07">
                    <w:pPr>
                      <w:pStyle w:val="19"/>
                      <w:shd w:val="clear" w:color="auto" w:fill="auto"/>
                      <w:spacing w:line="240" w:lineRule="auto"/>
                      <w:jc w:val="left"/>
                    </w:pPr>
                    <w:r>
                      <w:rPr>
                        <w:rStyle w:val="affc"/>
                        <w:color w:val="000000"/>
                      </w:rPr>
                      <w:t>Продолжение приложения №5</w:t>
                    </w:r>
                  </w:p>
                  <w:p w:rsidR="00551B07" w:rsidRDefault="00551B07">
                    <w:pPr>
                      <w:pStyle w:val="19"/>
                      <w:shd w:val="clear" w:color="auto" w:fill="auto"/>
                      <w:spacing w:line="240" w:lineRule="auto"/>
                      <w:jc w:val="left"/>
                    </w:pPr>
                    <w:r>
                      <w:rPr>
                        <w:rStyle w:val="affc"/>
                        <w:color w:val="000000"/>
                      </w:rPr>
                      <w:t>к договору аренды лесного участка</w:t>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B07" w:rsidRDefault="00551B07"/>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0ED" w:rsidRDefault="000270ED">
    <w:pPr>
      <w:pStyle w:val="af9"/>
      <w:jc w:val="center"/>
    </w:pPr>
    <w:r>
      <w:fldChar w:fldCharType="begin"/>
    </w:r>
    <w:r>
      <w:instrText>PAGE   \* MERGEFORMAT</w:instrText>
    </w:r>
    <w:r>
      <w:fldChar w:fldCharType="separate"/>
    </w:r>
    <w:r w:rsidR="005272F2">
      <w:rPr>
        <w:noProof/>
      </w:rPr>
      <w:t>19</w:t>
    </w:r>
    <w:r>
      <w:fldChar w:fldCharType="end"/>
    </w:r>
  </w:p>
  <w:p w:rsidR="000270ED" w:rsidRDefault="000270ED">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B07" w:rsidRDefault="00551B07">
    <w:pPr>
      <w:rPr>
        <w:sz w:val="2"/>
        <w:szCs w:val="2"/>
      </w:rPr>
    </w:pPr>
    <w:r>
      <w:rPr>
        <w:noProof/>
      </w:rPr>
      <mc:AlternateContent>
        <mc:Choice Requires="wps">
          <w:drawing>
            <wp:anchor distT="0" distB="0" distL="63500" distR="63500" simplePos="0" relativeHeight="251658240" behindDoc="1" locked="0" layoutInCell="1" allowOverlap="1" wp14:anchorId="4C3C7954" wp14:editId="470764FB">
              <wp:simplePos x="0" y="0"/>
              <wp:positionH relativeFrom="page">
                <wp:posOffset>5828665</wp:posOffset>
              </wp:positionH>
              <wp:positionV relativeFrom="page">
                <wp:posOffset>528320</wp:posOffset>
              </wp:positionV>
              <wp:extent cx="1115060" cy="481965"/>
              <wp:effectExtent l="0" t="4445" r="0" b="0"/>
              <wp:wrapNone/>
              <wp:docPr id="35"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06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pPr>
                            <w:pStyle w:val="19"/>
                            <w:shd w:val="clear" w:color="auto" w:fill="auto"/>
                            <w:spacing w:line="240" w:lineRule="auto"/>
                            <w:jc w:val="left"/>
                          </w:pPr>
                          <w:r>
                            <w:rPr>
                              <w:rStyle w:val="affc"/>
                              <w:color w:val="000000"/>
                            </w:rPr>
                            <w:t xml:space="preserve">Приложение № </w:t>
                          </w:r>
                          <w:r>
                            <w:fldChar w:fldCharType="begin"/>
                          </w:r>
                          <w:r>
                            <w:instrText xml:space="preserve"> PAGE \* MERGEFORMAT </w:instrText>
                          </w:r>
                          <w:r>
                            <w:fldChar w:fldCharType="separate"/>
                          </w:r>
                          <w:r w:rsidR="005272F2" w:rsidRPr="005272F2">
                            <w:rPr>
                              <w:rStyle w:val="affc"/>
                              <w:noProof/>
                              <w:color w:val="000000"/>
                            </w:rPr>
                            <w:t>2</w:t>
                          </w:r>
                          <w:r>
                            <w:fldChar w:fldCharType="end"/>
                          </w:r>
                        </w:p>
                        <w:p w:rsidR="00551B07" w:rsidRDefault="00551B07">
                          <w:pPr>
                            <w:pStyle w:val="19"/>
                            <w:shd w:val="clear" w:color="auto" w:fill="auto"/>
                            <w:spacing w:line="240" w:lineRule="auto"/>
                            <w:jc w:val="left"/>
                          </w:pPr>
                          <w:r>
                            <w:rPr>
                              <w:rStyle w:val="affc"/>
                              <w:color w:val="000000"/>
                            </w:rPr>
                            <w:t>к договору аренды</w:t>
                          </w:r>
                        </w:p>
                        <w:p w:rsidR="00551B07" w:rsidRDefault="00551B07">
                          <w:pPr>
                            <w:pStyle w:val="19"/>
                            <w:shd w:val="clear" w:color="auto" w:fill="auto"/>
                            <w:spacing w:line="240" w:lineRule="auto"/>
                            <w:jc w:val="left"/>
                          </w:pPr>
                          <w:r>
                            <w:rPr>
                              <w:rStyle w:val="affc"/>
                              <w:color w:val="000000"/>
                            </w:rPr>
                            <w:t>лесного участка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5" o:spid="_x0000_s1049" type="#_x0000_t202" style="position:absolute;margin-left:458.95pt;margin-top:41.6pt;width:87.8pt;height:37.95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VXIvAIAALAFAAAOAAAAZHJzL2Uyb0RvYy54bWysVF1unDAQfq/UO1h+J8CGJYDCRsmyVJXS&#10;HyntAbxgFqtgI9tZSKucpafoU6WeYY/UsVl2s8lL1ZYHa7DH38w383kur4a2QVsqFRM8xf6ZhxHl&#10;hSgZ36T486fciTBSmvCSNILTFD9Qha8Wr19d9l1CZ6IWTUklAhCukr5Lca11l7iuKmraEnUmOsrh&#10;sBKyJRp+5cYtJekBvW3cmeeFbi9k2UlRUKVgNxsP8cLiVxUt9IeqUlSjJsWQm7artOvarO7ikiQb&#10;SbqaFfs0yF9k0RLGIegBKiOaoHvJXkC1rJBCiUqfFaJ1RVWxgloOwMb3nrG5q0lHLRcojuoOZVL/&#10;D7Z4v/0oEStTfD7HiJMWerT7vvu1+7n7gWAL6tN3KgG3uw4c9XAjBuiz5aq6W1F8UYiLZU34hl5L&#10;KfqakhLy881N98nVEUcZkHX/TpQQh9xrYYGGSrameFAOBOjQp4dDb+igUWFC+v7cC+GogLMg8uPQ&#10;JueSZLrdSaXfUNEiY6RYQu8tOtneKm2yIcnkYoJxkbOmsf1v+MkGOI47EBuumjOThW3nt9iLV9Eq&#10;CpxgFq6cwMsy5zpfBk6Y+xfz7DxbLjP/0cT1g6RmZUm5CTNJyw/+rHV7kY+iOIhLiYaVBs6kpORm&#10;vWwk2hKQdm4/W3M4Obq5p2nYIgCXZ5T8WeDdzGInD6MLJ8iDuRNfeJHj+fFNHHpBHGT5KaVbxum/&#10;U0J9iuP5bD6K6Zj0M26e/V5yI0nLNAyPhrUpjg5OJDESXPHStlYT1oz2k1KY9I+lgHZPjbaCNRod&#10;1aqH9WDfhlWzEfNalA+gYClAYKBFGHxg1EJ+xaiHIZJiDlMOo+Ythzdg5s1kyMlYTwbhBVxMscZo&#10;NJd6nEv3nWSbGnCnV3YN7yRnVsLHHPavC8aCZbIfYWbuPP23XsdBu/gNAAD//wMAUEsDBBQABgAI&#10;AAAAIQC3t1li3wAAAAsBAAAPAAAAZHJzL2Rvd25yZXYueG1sTI/BasMwDIbvg72D0WC31UlL1ySL&#10;U0Zhl93alcFubqzGYbYcbDdN3r7uabtJ6OPX99fbyRo2og+9IwH5IgOG1DrVUyfg+PXxUgALUZKS&#10;xhEKmDHAtnl8qGWl3JX2OB5ix1IIhUoK0DEOFeeh1WhlWLgBKd3OzlsZ0+o7rry8pnBr+DLLXrmV&#10;PaUPWg6409j+Hi5WwGb6djgE3OHPeWy97ufCfM5CPD9N72/AIk7xD4a7flKHJjmd3IVUYEZAmW/K&#10;hAooVktgdyArV2tgpzStyxx4U/P/HZobAAAA//8DAFBLAQItABQABgAIAAAAIQC2gziS/gAAAOEB&#10;AAATAAAAAAAAAAAAAAAAAAAAAABbQ29udGVudF9UeXBlc10ueG1sUEsBAi0AFAAGAAgAAAAhADj9&#10;If/WAAAAlAEAAAsAAAAAAAAAAAAAAAAALwEAAF9yZWxzLy5yZWxzUEsBAi0AFAAGAAgAAAAhABUh&#10;Vci8AgAAsAUAAA4AAAAAAAAAAAAAAAAALgIAAGRycy9lMm9Eb2MueG1sUEsBAi0AFAAGAAgAAAAh&#10;ALe3WWLfAAAACwEAAA8AAAAAAAAAAAAAAAAAFgUAAGRycy9kb3ducmV2LnhtbFBLBQYAAAAABAAE&#10;APMAAAAiBgAAAAA=&#10;" filled="f" stroked="f">
              <v:textbox style="mso-fit-shape-to-text:t" inset="0,0,0,0">
                <w:txbxContent>
                  <w:p w:rsidR="00551B07" w:rsidRDefault="00551B07">
                    <w:pPr>
                      <w:pStyle w:val="19"/>
                      <w:shd w:val="clear" w:color="auto" w:fill="auto"/>
                      <w:spacing w:line="240" w:lineRule="auto"/>
                      <w:jc w:val="left"/>
                    </w:pPr>
                    <w:r>
                      <w:rPr>
                        <w:rStyle w:val="affc"/>
                        <w:color w:val="000000"/>
                      </w:rPr>
                      <w:t xml:space="preserve">Приложение № </w:t>
                    </w:r>
                    <w:r>
                      <w:fldChar w:fldCharType="begin"/>
                    </w:r>
                    <w:r>
                      <w:instrText xml:space="preserve"> PAGE \* MERGEFORMAT </w:instrText>
                    </w:r>
                    <w:r>
                      <w:fldChar w:fldCharType="separate"/>
                    </w:r>
                    <w:r w:rsidR="005272F2" w:rsidRPr="005272F2">
                      <w:rPr>
                        <w:rStyle w:val="affc"/>
                        <w:noProof/>
                        <w:color w:val="000000"/>
                      </w:rPr>
                      <w:t>2</w:t>
                    </w:r>
                    <w:r>
                      <w:fldChar w:fldCharType="end"/>
                    </w:r>
                  </w:p>
                  <w:p w:rsidR="00551B07" w:rsidRDefault="00551B07">
                    <w:pPr>
                      <w:pStyle w:val="19"/>
                      <w:shd w:val="clear" w:color="auto" w:fill="auto"/>
                      <w:spacing w:line="240" w:lineRule="auto"/>
                      <w:jc w:val="left"/>
                    </w:pPr>
                    <w:r>
                      <w:rPr>
                        <w:rStyle w:val="affc"/>
                        <w:color w:val="000000"/>
                      </w:rPr>
                      <w:t>к договору аренды</w:t>
                    </w:r>
                  </w:p>
                  <w:p w:rsidR="00551B07" w:rsidRDefault="00551B07">
                    <w:pPr>
                      <w:pStyle w:val="19"/>
                      <w:shd w:val="clear" w:color="auto" w:fill="auto"/>
                      <w:spacing w:line="240" w:lineRule="auto"/>
                      <w:jc w:val="left"/>
                    </w:pPr>
                    <w:r>
                      <w:rPr>
                        <w:rStyle w:val="affc"/>
                        <w:color w:val="000000"/>
                      </w:rPr>
                      <w:t>лесного участка</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B07" w:rsidRDefault="00551B07">
    <w:pPr>
      <w:rPr>
        <w:sz w:val="2"/>
        <w:szCs w:val="2"/>
      </w:rPr>
    </w:pPr>
    <w:r>
      <w:rPr>
        <w:noProof/>
      </w:rPr>
      <mc:AlternateContent>
        <mc:Choice Requires="wps">
          <w:drawing>
            <wp:anchor distT="0" distB="0" distL="63500" distR="63500" simplePos="0" relativeHeight="251661312" behindDoc="1" locked="0" layoutInCell="1" allowOverlap="1" wp14:anchorId="01B9C662" wp14:editId="4EFC3EDF">
              <wp:simplePos x="0" y="0"/>
              <wp:positionH relativeFrom="page">
                <wp:posOffset>5844540</wp:posOffset>
              </wp:positionH>
              <wp:positionV relativeFrom="page">
                <wp:posOffset>421640</wp:posOffset>
              </wp:positionV>
              <wp:extent cx="1115060" cy="481965"/>
              <wp:effectExtent l="0" t="2540" r="3175" b="1270"/>
              <wp:wrapNone/>
              <wp:docPr id="34" name="Поле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06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pPr>
                            <w:pStyle w:val="19"/>
                            <w:shd w:val="clear" w:color="auto" w:fill="auto"/>
                            <w:spacing w:line="240" w:lineRule="auto"/>
                            <w:jc w:val="left"/>
                          </w:pPr>
                          <w:r>
                            <w:rPr>
                              <w:rStyle w:val="affc"/>
                              <w:color w:val="000000"/>
                            </w:rPr>
                            <w:t xml:space="preserve">Приложение № </w:t>
                          </w:r>
                          <w:r>
                            <w:fldChar w:fldCharType="begin"/>
                          </w:r>
                          <w:r>
                            <w:instrText xml:space="preserve"> PAGE \* MERGEFORMAT </w:instrText>
                          </w:r>
                          <w:r>
                            <w:fldChar w:fldCharType="separate"/>
                          </w:r>
                          <w:r w:rsidR="005272F2" w:rsidRPr="005272F2">
                            <w:rPr>
                              <w:rStyle w:val="affc"/>
                              <w:noProof/>
                              <w:color w:val="000000"/>
                            </w:rPr>
                            <w:t>1</w:t>
                          </w:r>
                          <w:r>
                            <w:fldChar w:fldCharType="end"/>
                          </w:r>
                        </w:p>
                        <w:p w:rsidR="00551B07" w:rsidRDefault="00551B07">
                          <w:pPr>
                            <w:pStyle w:val="19"/>
                            <w:shd w:val="clear" w:color="auto" w:fill="auto"/>
                            <w:spacing w:line="240" w:lineRule="auto"/>
                            <w:jc w:val="left"/>
                          </w:pPr>
                          <w:r>
                            <w:rPr>
                              <w:rStyle w:val="affc"/>
                              <w:color w:val="000000"/>
                            </w:rPr>
                            <w:t>к договору аренды</w:t>
                          </w:r>
                        </w:p>
                        <w:p w:rsidR="00551B07" w:rsidRDefault="00551B07">
                          <w:pPr>
                            <w:pStyle w:val="19"/>
                            <w:shd w:val="clear" w:color="auto" w:fill="auto"/>
                            <w:spacing w:line="240" w:lineRule="auto"/>
                            <w:jc w:val="left"/>
                          </w:pPr>
                          <w:r>
                            <w:rPr>
                              <w:rStyle w:val="affc"/>
                              <w:color w:val="000000"/>
                            </w:rPr>
                            <w:t>лесного участка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4" o:spid="_x0000_s1050" type="#_x0000_t202" style="position:absolute;margin-left:460.2pt;margin-top:33.2pt;width:87.8pt;height:37.9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BFuwIAALAFAAAOAAAAZHJzL2Uyb0RvYy54bWysVEtu2zAQ3RfoHQjuFX0iK5JgOUgsqyiQ&#10;foC0B6AlyiIqkQLJWE6LnqWn6KpAz+AjdUhZjpOgQNFWC2JEDt/Mm3mc+eWua9GWSsUEz7B/5mFE&#10;eSkqxjcZ/vihcGKMlCa8Iq3gNMP3VOHLxcsX86FPaSAa0VZUIgDhKh36DDda96nrqrKhHVFnoqcc&#10;DmshO6LhV27cSpIB0LvWDTwvcgchq16KkioFu/l4iBcWv65pqd/VtaIatRmG3LRdpV3XZnUXc5Ju&#10;JOkbVh7SIH+RRUcYh6BHqJxogu4kewbVsVIKJWp9VorOFXXNSmo5ABvfe8LmtiE9tVygOKo/lkn9&#10;P9jy7fa9RKzK8HmIEScd9Gj/bf9z/2P/HcEW1GfoVQputz046t212EGfLVfV34jyk0JcLBvCN/RK&#10;SjE0lFSQn29uuidXRxxlQNbDG1FBHHKnhQXa1bIzxYNyIECHPt0fe0N3GpUmpO/PvAiOSjgLYz+J&#10;ZjYESafbvVT6FRUdMkaGJfTeopPtjdImG5JOLiYYFwVrW9v/lj/aAMdxB2LDVXNmsrDt/JJ4ySpe&#10;xaETBtHKCb08d66KZehEhX8xy8/z5TL3v5q4fpg2rKooN2Emafnhn7XuIPJRFEdxKdGyysCZlJTc&#10;rJetRFsC0i7sdyjIiZv7OA1bBODyhJIfhN51kDhFFF84YRHOnOTCix3PT66TyAuTMC8eU7phnP47&#10;JTRkOJkFs1FMv+Xm2e85N5J2TMPwaFmX4fjoRFIjwRWvbGs1Ye1on5TCpP9QCmj31GgrWKPRUa16&#10;t97ZtxGY6EbMa1Hdg4KlAIGBFmHwgdEI+RmjAYZIhjlMOYza1xzegJk3kyEnYz0ZhJdwMcMao9Fc&#10;6nEu3fWSbRrAnV7ZFbyTglkJP+RweF0wFiyTwwgzc+f033o9DNrFLwAAAP//AwBQSwMEFAAGAAgA&#10;AAAhAMv4tAPeAAAACwEAAA8AAABkcnMvZG93bnJldi54bWxMj81OwzAQhO9IvIO1SNyo3VCFNsSp&#10;UCUu3CgVEjc33sZR/RPZbpq8PdsTnHZXM5r9pt5OzrIRY+qDl7BcCGDo26B730k4fL0/rYGlrLxW&#10;NniUMGOCbXN/V6tKh6v/xHGfO0YhPlVKgsl5qDhPrUGn0iIM6Ek7hehUpjN2XEd1pXBneSFEyZ3q&#10;PX0wasCdwfa8vzgJL9N3wCHhDn9OYxtNP6/txyzl48P09gos45T/zHDDJ3RoiOkYLl4nZiVsCrEi&#10;q4SypHkziE1J7Y60rYpn4E3N/3dofgEAAP//AwBQSwECLQAUAAYACAAAACEAtoM4kv4AAADhAQAA&#10;EwAAAAAAAAAAAAAAAAAAAAAAW0NvbnRlbnRfVHlwZXNdLnhtbFBLAQItABQABgAIAAAAIQA4/SH/&#10;1gAAAJQBAAALAAAAAAAAAAAAAAAAAC8BAABfcmVscy8ucmVsc1BLAQItABQABgAIAAAAIQAd+kBF&#10;uwIAALAFAAAOAAAAAAAAAAAAAAAAAC4CAABkcnMvZTJvRG9jLnhtbFBLAQItABQABgAIAAAAIQDL&#10;+LQD3gAAAAsBAAAPAAAAAAAAAAAAAAAAABUFAABkcnMvZG93bnJldi54bWxQSwUGAAAAAAQABADz&#10;AAAAIAYAAAAA&#10;" filled="f" stroked="f">
              <v:textbox style="mso-fit-shape-to-text:t" inset="0,0,0,0">
                <w:txbxContent>
                  <w:p w:rsidR="00551B07" w:rsidRDefault="00551B07">
                    <w:pPr>
                      <w:pStyle w:val="19"/>
                      <w:shd w:val="clear" w:color="auto" w:fill="auto"/>
                      <w:spacing w:line="240" w:lineRule="auto"/>
                      <w:jc w:val="left"/>
                    </w:pPr>
                    <w:r>
                      <w:rPr>
                        <w:rStyle w:val="affc"/>
                        <w:color w:val="000000"/>
                      </w:rPr>
                      <w:t xml:space="preserve">Приложение № </w:t>
                    </w:r>
                    <w:r>
                      <w:fldChar w:fldCharType="begin"/>
                    </w:r>
                    <w:r>
                      <w:instrText xml:space="preserve"> PAGE \* MERGEFORMAT </w:instrText>
                    </w:r>
                    <w:r>
                      <w:fldChar w:fldCharType="separate"/>
                    </w:r>
                    <w:r w:rsidR="005272F2" w:rsidRPr="005272F2">
                      <w:rPr>
                        <w:rStyle w:val="affc"/>
                        <w:noProof/>
                        <w:color w:val="000000"/>
                      </w:rPr>
                      <w:t>1</w:t>
                    </w:r>
                    <w:r>
                      <w:fldChar w:fldCharType="end"/>
                    </w:r>
                  </w:p>
                  <w:p w:rsidR="00551B07" w:rsidRDefault="00551B07">
                    <w:pPr>
                      <w:pStyle w:val="19"/>
                      <w:shd w:val="clear" w:color="auto" w:fill="auto"/>
                      <w:spacing w:line="240" w:lineRule="auto"/>
                      <w:jc w:val="left"/>
                    </w:pPr>
                    <w:r>
                      <w:rPr>
                        <w:rStyle w:val="affc"/>
                        <w:color w:val="000000"/>
                      </w:rPr>
                      <w:t>к договору аренды</w:t>
                    </w:r>
                  </w:p>
                  <w:p w:rsidR="00551B07" w:rsidRDefault="00551B07">
                    <w:pPr>
                      <w:pStyle w:val="19"/>
                      <w:shd w:val="clear" w:color="auto" w:fill="auto"/>
                      <w:spacing w:line="240" w:lineRule="auto"/>
                      <w:jc w:val="left"/>
                    </w:pPr>
                    <w:r>
                      <w:rPr>
                        <w:rStyle w:val="affc"/>
                        <w:color w:val="000000"/>
                      </w:rPr>
                      <w:t>лесного участка</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B07" w:rsidRDefault="00551B07">
    <w:pPr>
      <w:rPr>
        <w:sz w:val="2"/>
        <w:szCs w:val="2"/>
      </w:rPr>
    </w:pPr>
    <w:r>
      <w:rPr>
        <w:noProof/>
      </w:rPr>
      <mc:AlternateContent>
        <mc:Choice Requires="wps">
          <w:drawing>
            <wp:anchor distT="0" distB="0" distL="63500" distR="63500" simplePos="0" relativeHeight="251663360" behindDoc="1" locked="0" layoutInCell="1" allowOverlap="1">
              <wp:simplePos x="0" y="0"/>
              <wp:positionH relativeFrom="page">
                <wp:posOffset>5874385</wp:posOffset>
              </wp:positionH>
              <wp:positionV relativeFrom="page">
                <wp:posOffset>265430</wp:posOffset>
              </wp:positionV>
              <wp:extent cx="1115060" cy="481965"/>
              <wp:effectExtent l="0" t="0" r="1905" b="0"/>
              <wp:wrapNone/>
              <wp:docPr id="32" name="Поле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06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pPr>
                            <w:pStyle w:val="19"/>
                            <w:shd w:val="clear" w:color="auto" w:fill="auto"/>
                            <w:spacing w:line="240" w:lineRule="auto"/>
                            <w:jc w:val="left"/>
                          </w:pPr>
                          <w:r>
                            <w:rPr>
                              <w:rStyle w:val="affc"/>
                              <w:color w:val="000000"/>
                            </w:rPr>
                            <w:t xml:space="preserve">Приложение № </w:t>
                          </w:r>
                          <w:r>
                            <w:fldChar w:fldCharType="begin"/>
                          </w:r>
                          <w:r>
                            <w:instrText xml:space="preserve"> PAGE \* MERGEFORMAT </w:instrText>
                          </w:r>
                          <w:r>
                            <w:fldChar w:fldCharType="separate"/>
                          </w:r>
                          <w:r w:rsidR="005272F2" w:rsidRPr="005272F2">
                            <w:rPr>
                              <w:rStyle w:val="affc"/>
                              <w:noProof/>
                              <w:color w:val="000000"/>
                            </w:rPr>
                            <w:t>3</w:t>
                          </w:r>
                          <w:r>
                            <w:fldChar w:fldCharType="end"/>
                          </w:r>
                        </w:p>
                        <w:p w:rsidR="00551B07" w:rsidRDefault="00551B07">
                          <w:pPr>
                            <w:pStyle w:val="19"/>
                            <w:shd w:val="clear" w:color="auto" w:fill="auto"/>
                            <w:spacing w:line="240" w:lineRule="auto"/>
                            <w:jc w:val="left"/>
                          </w:pPr>
                          <w:r>
                            <w:rPr>
                              <w:rStyle w:val="affc"/>
                              <w:color w:val="000000"/>
                            </w:rPr>
                            <w:t>к договору аренды</w:t>
                          </w:r>
                        </w:p>
                        <w:p w:rsidR="00551B07" w:rsidRDefault="00551B07">
                          <w:pPr>
                            <w:pStyle w:val="19"/>
                            <w:shd w:val="clear" w:color="auto" w:fill="auto"/>
                            <w:spacing w:line="240" w:lineRule="auto"/>
                            <w:jc w:val="left"/>
                          </w:pPr>
                          <w:r>
                            <w:rPr>
                              <w:rStyle w:val="affc"/>
                              <w:color w:val="000000"/>
                            </w:rPr>
                            <w:t>лесного участка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2" o:spid="_x0000_s1052" type="#_x0000_t202" style="position:absolute;margin-left:462.55pt;margin-top:20.9pt;width:87.8pt;height:37.9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KlTuwIAALAFAAAOAAAAZHJzL2Uyb0RvYy54bWysVEtu2zAQ3RfoHQjuFX0iK5JgOUgsqyiQ&#10;foC0B6AlyiIqkQLJWE6LnqWn6KpAz+AjdUhZjpOgQNFWC2JEDt/Mm3mc+eWua9GWSsUEz7B/5mFE&#10;eSkqxjcZ/vihcGKMlCa8Iq3gNMP3VOHLxcsX86FPaSAa0VZUIgDhKh36DDda96nrqrKhHVFnoqcc&#10;DmshO6LhV27cSpIB0LvWDTwvcgchq16KkioFu/l4iBcWv65pqd/VtaIatRmG3LRdpV3XZnUXc5Ju&#10;JOkbVh7SIH+RRUcYh6BHqJxogu4kewbVsVIKJWp9VorOFXXNSmo5ABvfe8LmtiE9tVygOKo/lkn9&#10;P9jy7fa9RKzK8HmAEScd9Gj/bf9z/2P/HcEW1GfoVQputz046t212EGfLVfV34jyk0JcLBvCN/RK&#10;SjE0lFSQn29uuidXRxxlQNbDG1FBHHKnhQXa1bIzxYNyIECHPt0fe0N3GpUmpO/PvAiOSjgLYz+J&#10;ZjYESafbvVT6FRUdMkaGJfTeopPtjdImG5JOLiYYFwVrW9v/lj/aAMdxB2LDVXNmsrDt/JJ4ySpe&#10;xaETBtHKCb08d66KZehEhX8xy8/z5TL3v5q4fpg2rKooN2Emafnhn7XuIPJRFEdxKdGyysCZlJTc&#10;rJetRFsC0i7sdyjIiZv7OA1bBODyhJIfhN51kDhFFF84YRHOnOTCix3PT66TyAuTMC8eU7phnP47&#10;JTRkOJkFs1FMv+Xm2e85N5J2TMPwaFmX4fjoRFIjwRWvbGs1Ye1on5TCpP9QCmj31GgrWKPRUa16&#10;t97ZtxGa6EbMa1Hdg4KlAIGBFmHwgdEI+RmjAYZIhjlMOYza1xzegJk3kyEnYz0ZhJdwMcMao9Fc&#10;6nEu3fWSbRrAnV7ZFbyTglkJP+RweF0wFiyTwwgzc+f033o9DNrFLwAAAP//AwBQSwMEFAAGAAgA&#10;AAAhACNWecTdAAAACwEAAA8AAABkcnMvZG93bnJldi54bWxMj8FOwzAMhu9IvENkJG4s6QR0dE0n&#10;NIkLNwZC4pY1XlMtcaok69q3Jz3BzZY//f7+ejc5y0YMsfckoVgJYEit1z11Er4+3x42wGJSpJX1&#10;hBJmjLBrbm9qVWl/pQ8cD6ljOYRipSSYlIaK89gadCqu/ICUbycfnEp5DR3XQV1zuLN8LcQzd6qn&#10;/MGoAfcG2/Ph4iSU07fHIeIef05jG0w/b+z7LOX93fS6BZZwSn8wLPpZHZrsdPQX0pFZCS/rpyKj&#10;Eh6LXGEBCiFKYMdlKkvgTc3/d2h+AQAA//8DAFBLAQItABQABgAIAAAAIQC2gziS/gAAAOEBAAAT&#10;AAAAAAAAAAAAAAAAAAAAAABbQ29udGVudF9UeXBlc10ueG1sUEsBAi0AFAAGAAgAAAAhADj9If/W&#10;AAAAlAEAAAsAAAAAAAAAAAAAAAAALwEAAF9yZWxzLy5yZWxzUEsBAi0AFAAGAAgAAAAhAIQMqVO7&#10;AgAAsAUAAA4AAAAAAAAAAAAAAAAALgIAAGRycy9lMm9Eb2MueG1sUEsBAi0AFAAGAAgAAAAhACNW&#10;ecTdAAAACwEAAA8AAAAAAAAAAAAAAAAAFQUAAGRycy9kb3ducmV2LnhtbFBLBQYAAAAABAAEAPMA&#10;AAAfBgAAAAA=&#10;" filled="f" stroked="f">
              <v:textbox style="mso-fit-shape-to-text:t" inset="0,0,0,0">
                <w:txbxContent>
                  <w:p w:rsidR="00551B07" w:rsidRDefault="00551B07">
                    <w:pPr>
                      <w:pStyle w:val="19"/>
                      <w:shd w:val="clear" w:color="auto" w:fill="auto"/>
                      <w:spacing w:line="240" w:lineRule="auto"/>
                      <w:jc w:val="left"/>
                    </w:pPr>
                    <w:r>
                      <w:rPr>
                        <w:rStyle w:val="affc"/>
                        <w:color w:val="000000"/>
                      </w:rPr>
                      <w:t xml:space="preserve">Приложение № </w:t>
                    </w:r>
                    <w:r>
                      <w:fldChar w:fldCharType="begin"/>
                    </w:r>
                    <w:r>
                      <w:instrText xml:space="preserve"> PAGE \* MERGEFORMAT </w:instrText>
                    </w:r>
                    <w:r>
                      <w:fldChar w:fldCharType="separate"/>
                    </w:r>
                    <w:r w:rsidR="005272F2" w:rsidRPr="005272F2">
                      <w:rPr>
                        <w:rStyle w:val="affc"/>
                        <w:noProof/>
                        <w:color w:val="000000"/>
                      </w:rPr>
                      <w:t>3</w:t>
                    </w:r>
                    <w:r>
                      <w:fldChar w:fldCharType="end"/>
                    </w:r>
                  </w:p>
                  <w:p w:rsidR="00551B07" w:rsidRDefault="00551B07">
                    <w:pPr>
                      <w:pStyle w:val="19"/>
                      <w:shd w:val="clear" w:color="auto" w:fill="auto"/>
                      <w:spacing w:line="240" w:lineRule="auto"/>
                      <w:jc w:val="left"/>
                    </w:pPr>
                    <w:r>
                      <w:rPr>
                        <w:rStyle w:val="affc"/>
                        <w:color w:val="000000"/>
                      </w:rPr>
                      <w:t>к договору аренды</w:t>
                    </w:r>
                  </w:p>
                  <w:p w:rsidR="00551B07" w:rsidRDefault="00551B07">
                    <w:pPr>
                      <w:pStyle w:val="19"/>
                      <w:shd w:val="clear" w:color="auto" w:fill="auto"/>
                      <w:spacing w:line="240" w:lineRule="auto"/>
                      <w:jc w:val="left"/>
                    </w:pPr>
                    <w:r>
                      <w:rPr>
                        <w:rStyle w:val="affc"/>
                        <w:color w:val="000000"/>
                      </w:rPr>
                      <w:t>лесного участка</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B07" w:rsidRDefault="00551B07">
    <w:pPr>
      <w:rPr>
        <w:sz w:val="2"/>
        <w:szCs w:val="2"/>
      </w:rPr>
    </w:pPr>
    <w:r>
      <w:rPr>
        <w:noProof/>
      </w:rPr>
      <mc:AlternateContent>
        <mc:Choice Requires="wps">
          <w:drawing>
            <wp:anchor distT="0" distB="0" distL="63500" distR="63500" simplePos="0" relativeHeight="251664384" behindDoc="1" locked="0" layoutInCell="1" allowOverlap="1">
              <wp:simplePos x="0" y="0"/>
              <wp:positionH relativeFrom="page">
                <wp:posOffset>5083810</wp:posOffset>
              </wp:positionH>
              <wp:positionV relativeFrom="page">
                <wp:posOffset>520700</wp:posOffset>
              </wp:positionV>
              <wp:extent cx="1860550" cy="481965"/>
              <wp:effectExtent l="0" t="0" r="0" b="0"/>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055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pPr>
                            <w:pStyle w:val="19"/>
                            <w:shd w:val="clear" w:color="auto" w:fill="auto"/>
                            <w:spacing w:line="240" w:lineRule="auto"/>
                            <w:jc w:val="left"/>
                          </w:pPr>
                          <w:r>
                            <w:rPr>
                              <w:rStyle w:val="affc"/>
                              <w:color w:val="000000"/>
                            </w:rPr>
                            <w:t xml:space="preserve">Продолжение приложения № </w:t>
                          </w:r>
                          <w:r>
                            <w:fldChar w:fldCharType="begin"/>
                          </w:r>
                          <w:r>
                            <w:instrText xml:space="preserve"> PAGE \* MERGEFORMAT </w:instrText>
                          </w:r>
                          <w:r>
                            <w:fldChar w:fldCharType="separate"/>
                          </w:r>
                          <w:r w:rsidR="005272F2" w:rsidRPr="005272F2">
                            <w:rPr>
                              <w:rStyle w:val="affc"/>
                              <w:noProof/>
                              <w:color w:val="000000"/>
                            </w:rPr>
                            <w:t>2</w:t>
                          </w:r>
                          <w:r>
                            <w:fldChar w:fldCharType="end"/>
                          </w:r>
                        </w:p>
                        <w:p w:rsidR="00551B07" w:rsidRDefault="00551B07">
                          <w:pPr>
                            <w:pStyle w:val="19"/>
                            <w:shd w:val="clear" w:color="auto" w:fill="auto"/>
                            <w:spacing w:line="240" w:lineRule="auto"/>
                            <w:jc w:val="left"/>
                          </w:pPr>
                          <w:r>
                            <w:rPr>
                              <w:rStyle w:val="affc"/>
                              <w:color w:val="000000"/>
                            </w:rPr>
                            <w:t xml:space="preserve">к договору аренды </w:t>
                          </w:r>
                          <w:proofErr w:type="gramStart"/>
                          <w:r>
                            <w:rPr>
                              <w:rStyle w:val="affc"/>
                              <w:color w:val="000000"/>
                            </w:rPr>
                            <w:t>лесного</w:t>
                          </w:r>
                          <w:proofErr w:type="gramEnd"/>
                        </w:p>
                        <w:p w:rsidR="00551B07" w:rsidRDefault="00551B07">
                          <w:pPr>
                            <w:pStyle w:val="19"/>
                            <w:shd w:val="clear" w:color="auto" w:fill="auto"/>
                            <w:spacing w:line="240" w:lineRule="auto"/>
                            <w:jc w:val="left"/>
                          </w:pPr>
                          <w:r>
                            <w:rPr>
                              <w:rStyle w:val="affc"/>
                              <w:color w:val="000000"/>
                            </w:rPr>
                            <w:t>участка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1" o:spid="_x0000_s1053" type="#_x0000_t202" style="position:absolute;margin-left:400.3pt;margin-top:41pt;width:146.5pt;height:37.95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ajkuQIAALAFAAAOAAAAZHJzL2Uyb0RvYy54bWysVF1unDAQfq/UO1h+J8AGCKBlo2RZqkrp&#10;j5T2AF4wi1Wwke0sm1Y9S0/Rp0o9wx6pY7NsNokqVW15QGN7/M18M59nfrnrWrSlUjHBM+yfeRhR&#10;XoqK8U2GP34onBgjpQmvSCs4zfA9Vfhy8fLFfOhTOhONaCsqEYBwlQ59hhut+9R1VdnQjqgz0VMO&#10;h7WQHdGwlBu3kmQA9K51Z54XuYOQVS9FSZWC3Xw8xAuLX9e01O/qWlGN2gxDbtr+pf2vzd9dzEm6&#10;kaRvWHlIg/xFFh1hHIIeoXKiCbqT7BlUx0oplKj1WSk6V9Q1K6nlAGx87wmb24b01HKB4qj+WCb1&#10;/2DLt9v3ErEqw+c+Rpx00KP9t/3P/Y/9dwRbUJ+hVym43fbgqHfXYgd9tlxVfyPKTwpxsWwI39Ar&#10;KcXQUFJBfvame3J1xFEGZD28ERXEIXdaWKBdLTtTPCgHAnTo0/2xN3SnUWlCxpEXhnBUwlkQ+0kU&#10;muRckk63e6n0Kyo6ZIwMS+i9RSfbG6VH18nFBOOiYG1r+9/yRxuAOe5AbLhqzkwWtp1fEi9Zxas4&#10;cIJZtHICL8+dq2IZOFHhX4T5eb5c5v5XE9cP0oZVFeUmzCQtP/iz1h1EPoriKC4lWlYZOJOSkpv1&#10;spVoS0Dahf0OBTlxcx+nYesFXJ5Q8meBdz1LnCKKL5ygCEInufBix/OT6yTygiTIi8eUbhin/04J&#10;DRlOwlk4ium33Dz7PedG0o5pGB4t6zIcH51IaiS44pVtrSasHe2TUpj0H0oB7Z4abQVrNDqqVe/W&#10;O/s2rNSMmNeiugcFSwECAy3C4AOjEfIzRgMMkQxzmHIYta85vAEzbyZDTsZ6Mggv4WKGNUajudTj&#10;XLrrJds0gDu9sit4JwWzEn7IAfI3CxgLlslhhJm5c7q2Xg+DdvELAAD//wMAUEsDBBQABgAIAAAA&#10;IQBJ8WNl3AAAAAsBAAAPAAAAZHJzL2Rvd25yZXYueG1sTI9BT8MwDIXvSPyHyEjcWLohWFeaTmgS&#10;F24MhMQta7ymWuJUSda1/x7vBLdn++n5e/V28k6MGFMfSMFyUYBAaoPpqVPw9fn2UIJIWZPRLhAq&#10;mDHBtrm9qXVlwoU+cNznTnAIpUorsDkPlZSpteh1WoQBiW/HEL3OPMZOmqgvHO6dXBXFs/S6J/5g&#10;9YA7i+1pf/YK1tN3wCHhDn+OYxttP5fufVbq/m56fQGRccp/ZrjiMzo0zHQIZzJJOAUlp7OVxYo7&#10;XQ3F5pE3B1ZP6w3Ippb/OzS/AAAA//8DAFBLAQItABQABgAIAAAAIQC2gziS/gAAAOEBAAATAAAA&#10;AAAAAAAAAAAAAAAAAABbQ29udGVudF9UeXBlc10ueG1sUEsBAi0AFAAGAAgAAAAhADj9If/WAAAA&#10;lAEAAAsAAAAAAAAAAAAAAAAALwEAAF9yZWxzLy5yZWxzUEsBAi0AFAAGAAgAAAAhAB4hqOS5AgAA&#10;sAUAAA4AAAAAAAAAAAAAAAAALgIAAGRycy9lMm9Eb2MueG1sUEsBAi0AFAAGAAgAAAAhAEnxY2Xc&#10;AAAACwEAAA8AAAAAAAAAAAAAAAAAEwUAAGRycy9kb3ducmV2LnhtbFBLBQYAAAAABAAEAPMAAAAc&#10;BgAAAAA=&#10;" filled="f" stroked="f">
              <v:textbox style="mso-fit-shape-to-text:t" inset="0,0,0,0">
                <w:txbxContent>
                  <w:p w:rsidR="00551B07" w:rsidRDefault="00551B07">
                    <w:pPr>
                      <w:pStyle w:val="19"/>
                      <w:shd w:val="clear" w:color="auto" w:fill="auto"/>
                      <w:spacing w:line="240" w:lineRule="auto"/>
                      <w:jc w:val="left"/>
                    </w:pPr>
                    <w:r>
                      <w:rPr>
                        <w:rStyle w:val="affc"/>
                        <w:color w:val="000000"/>
                      </w:rPr>
                      <w:t xml:space="preserve">Продолжение приложения № </w:t>
                    </w:r>
                    <w:r>
                      <w:fldChar w:fldCharType="begin"/>
                    </w:r>
                    <w:r>
                      <w:instrText xml:space="preserve"> PAGE \* MERGEFORMAT </w:instrText>
                    </w:r>
                    <w:r>
                      <w:fldChar w:fldCharType="separate"/>
                    </w:r>
                    <w:r w:rsidR="005272F2" w:rsidRPr="005272F2">
                      <w:rPr>
                        <w:rStyle w:val="affc"/>
                        <w:noProof/>
                        <w:color w:val="000000"/>
                      </w:rPr>
                      <w:t>2</w:t>
                    </w:r>
                    <w:r>
                      <w:fldChar w:fldCharType="end"/>
                    </w:r>
                  </w:p>
                  <w:p w:rsidR="00551B07" w:rsidRDefault="00551B07">
                    <w:pPr>
                      <w:pStyle w:val="19"/>
                      <w:shd w:val="clear" w:color="auto" w:fill="auto"/>
                      <w:spacing w:line="240" w:lineRule="auto"/>
                      <w:jc w:val="left"/>
                    </w:pPr>
                    <w:r>
                      <w:rPr>
                        <w:rStyle w:val="affc"/>
                        <w:color w:val="000000"/>
                      </w:rPr>
                      <w:t xml:space="preserve">к договору аренды </w:t>
                    </w:r>
                    <w:proofErr w:type="gramStart"/>
                    <w:r>
                      <w:rPr>
                        <w:rStyle w:val="affc"/>
                        <w:color w:val="000000"/>
                      </w:rPr>
                      <w:t>лесного</w:t>
                    </w:r>
                    <w:proofErr w:type="gramEnd"/>
                  </w:p>
                  <w:p w:rsidR="00551B07" w:rsidRDefault="00551B07">
                    <w:pPr>
                      <w:pStyle w:val="19"/>
                      <w:shd w:val="clear" w:color="auto" w:fill="auto"/>
                      <w:spacing w:line="240" w:lineRule="auto"/>
                      <w:jc w:val="left"/>
                    </w:pPr>
                    <w:r>
                      <w:rPr>
                        <w:rStyle w:val="affc"/>
                        <w:color w:val="000000"/>
                      </w:rPr>
                      <w:t>участка</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B07" w:rsidRDefault="00551B07">
    <w:pPr>
      <w:rPr>
        <w:sz w:val="2"/>
        <w:szCs w:val="2"/>
      </w:rPr>
    </w:pPr>
    <w:r>
      <w:rPr>
        <w:noProof/>
      </w:rPr>
      <mc:AlternateContent>
        <mc:Choice Requires="wps">
          <w:drawing>
            <wp:anchor distT="0" distB="0" distL="63500" distR="63500" simplePos="0" relativeHeight="251666432" behindDoc="1" locked="0" layoutInCell="1" allowOverlap="1">
              <wp:simplePos x="0" y="0"/>
              <wp:positionH relativeFrom="page">
                <wp:posOffset>3519805</wp:posOffset>
              </wp:positionH>
              <wp:positionV relativeFrom="page">
                <wp:posOffset>624840</wp:posOffset>
              </wp:positionV>
              <wp:extent cx="828040" cy="175260"/>
              <wp:effectExtent l="0" t="0" r="0" b="0"/>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0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pPr>
                            <w:pStyle w:val="19"/>
                            <w:shd w:val="clear" w:color="auto" w:fill="auto"/>
                            <w:spacing w:line="240" w:lineRule="auto"/>
                            <w:jc w:val="left"/>
                          </w:pPr>
                          <w:r>
                            <w:rPr>
                              <w:rStyle w:val="12pt"/>
                              <w:color w:val="000000"/>
                            </w:rPr>
                            <w:t>С 2017 года.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9" o:spid="_x0000_s1055" type="#_x0000_t202" style="position:absolute;margin-left:277.15pt;margin-top:49.2pt;width:65.2pt;height:13.8pt;z-index:-2516500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udYuwIAAK8FAAAOAAAAZHJzL2Uyb0RvYy54bWysVEtu2zAQ3RfoHQjuFX0q25IQOUgsqyiQ&#10;foC0B6AlyiIqkQLJWEqLnqWn6KpAz+AjdUhZdpxsirZaECPO8M3vzVxeDW2DdlQqJniK/QsPI8oL&#10;UTK+TfGnj7kTYaQ04SVpBKcpfqAKXy1fvrjsu4QGohZNSSUCEK6SvktxrXWXuK4qatoSdSE6ykFZ&#10;CdkSDb9y65aS9IDeNm7geXO3F7LspCioUnCbjUq8tPhVRQv9vqoU1ahJMcSm7SntuTGnu7wkyVaS&#10;rmbFIQzyF1G0hHFweoTKiCboXrJnUC0rpFCi0heFaF1RVaygNgfIxveeZHNXk47aXKA4qjuWSf0/&#10;2OLd7oNErExxEGPESQs92n/f/9r/3P9AcAX16TuVgNldB4Z6uBED9NnmqrpbUXxWiItVTfiWXksp&#10;+pqSEuLzzUv30dMRRxmQTf9WlOCH3GthgYZKtqZ4UA4E6NCnh2Nv6KBRAZdREHkhaApQ+YtZMLe9&#10;c0kyPe6k0q+paJERUiyh9Rac7G6VNsGQZDIxvrjIWdPY9jf87AIMxxtwDU+NzgRhu/k19uJ1tI5C&#10;Jwzmayf0ssy5zlehM88hqOxVtlpl/jfj1w+TmpUl5cbNxCw//LPOHTg+cuLILSUaVho4E5KS282q&#10;kWhHgNm5/WzJQXMyc8/DsEWAXJ6k5AehdxPETj6PFk6YhzMnXniR4/nxTTz3wjjM8vOUbhmn/54S&#10;6lMcz4LZyKVT0E9y8+z3PDeStEzD7mhYC+w4GpHEMHDNS9taTVgzyo9KYcI/lQLaPTXa8tVQdCSr&#10;HjaDHY3FNAYbUT4AgaUAggEXYe+BUAv5BaMedkiKOSw5jJo3HEbArJtJkJOwmQTCC3iYYo3RKK70&#10;uJbuO8m2NeBOQ3YNY5IzS2EzT2MMh+GCrWAzOWwws3Ye/1ur055d/gYAAP//AwBQSwMEFAAGAAgA&#10;AAAhAECEalTdAAAACgEAAA8AAABkcnMvZG93bnJldi54bWxMj8FOwzAQRO9I/IO1SNyoQ0nTEOJU&#10;qBIXbhSExM2Nt3GEvY5iN03+nuUEx9U8zbytd7N3YsIx9oEU3K8yEEhtMD11Cj7eX+5KEDFpMtoF&#10;QgULRtg111e1rky40BtOh9QJLqFYaQU2paGSMrYWvY6rMCBxdgqj14nPsZNm1Bcu906us6yQXvfE&#10;C1YPuLfYfh/OXsF2/gw4RNzj12lqR9svpXtdlLq9mZ+fQCSc0x8Mv/qsDg07HcOZTBROwWaTPzCq&#10;4LHMQTBQlPkWxJHJdZGBbGr5/4XmBwAA//8DAFBLAQItABQABgAIAAAAIQC2gziS/gAAAOEBAAAT&#10;AAAAAAAAAAAAAAAAAAAAAABbQ29udGVudF9UeXBlc10ueG1sUEsBAi0AFAAGAAgAAAAhADj9If/W&#10;AAAAlAEAAAsAAAAAAAAAAAAAAAAALwEAAF9yZWxzLy5yZWxzUEsBAi0AFAAGAAgAAAAhAALm51i7&#10;AgAArwUAAA4AAAAAAAAAAAAAAAAALgIAAGRycy9lMm9Eb2MueG1sUEsBAi0AFAAGAAgAAAAhAECE&#10;alTdAAAACgEAAA8AAAAAAAAAAAAAAAAAFQUAAGRycy9kb3ducmV2LnhtbFBLBQYAAAAABAAEAPMA&#10;AAAfBgAAAAA=&#10;" filled="f" stroked="f">
              <v:textbox style="mso-fit-shape-to-text:t" inset="0,0,0,0">
                <w:txbxContent>
                  <w:p w:rsidR="00551B07" w:rsidRDefault="00551B07">
                    <w:pPr>
                      <w:pStyle w:val="19"/>
                      <w:shd w:val="clear" w:color="auto" w:fill="auto"/>
                      <w:spacing w:line="240" w:lineRule="auto"/>
                      <w:jc w:val="left"/>
                    </w:pPr>
                    <w:r>
                      <w:rPr>
                        <w:rStyle w:val="12pt"/>
                        <w:color w:val="000000"/>
                      </w:rPr>
                      <w:t>С 2017 года.</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B07" w:rsidRDefault="00551B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B07" w:rsidRDefault="00551B07">
    <w:pPr>
      <w:rPr>
        <w:sz w:val="2"/>
        <w:szCs w:val="2"/>
      </w:rPr>
    </w:pPr>
    <w:r>
      <w:rPr>
        <w:noProof/>
      </w:rPr>
      <mc:AlternateContent>
        <mc:Choice Requires="wps">
          <w:drawing>
            <wp:anchor distT="0" distB="0" distL="63500" distR="63500" simplePos="0" relativeHeight="251667456" behindDoc="1" locked="0" layoutInCell="1" allowOverlap="1" wp14:anchorId="762D8B8F" wp14:editId="4C4FEFEC">
              <wp:simplePos x="0" y="0"/>
              <wp:positionH relativeFrom="page">
                <wp:posOffset>5924550</wp:posOffset>
              </wp:positionH>
              <wp:positionV relativeFrom="page">
                <wp:posOffset>473710</wp:posOffset>
              </wp:positionV>
              <wp:extent cx="1115060" cy="481965"/>
              <wp:effectExtent l="0" t="0" r="0" b="0"/>
              <wp:wrapNone/>
              <wp:docPr id="28" name="Поле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06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pPr>
                            <w:pStyle w:val="19"/>
                            <w:shd w:val="clear" w:color="auto" w:fill="auto"/>
                            <w:spacing w:line="240" w:lineRule="auto"/>
                            <w:jc w:val="left"/>
                          </w:pPr>
                          <w:r>
                            <w:rPr>
                              <w:rStyle w:val="affc"/>
                              <w:color w:val="000000"/>
                            </w:rPr>
                            <w:t xml:space="preserve">Приложение № </w:t>
                          </w:r>
                          <w:r>
                            <w:fldChar w:fldCharType="begin"/>
                          </w:r>
                          <w:r>
                            <w:instrText xml:space="preserve"> PAGE \* MERGEFORMAT </w:instrText>
                          </w:r>
                          <w:r>
                            <w:fldChar w:fldCharType="separate"/>
                          </w:r>
                          <w:r w:rsidR="005272F2" w:rsidRPr="005272F2">
                            <w:rPr>
                              <w:rStyle w:val="affc"/>
                              <w:noProof/>
                              <w:color w:val="000000"/>
                            </w:rPr>
                            <w:t>5</w:t>
                          </w:r>
                          <w:r>
                            <w:fldChar w:fldCharType="end"/>
                          </w:r>
                        </w:p>
                        <w:p w:rsidR="00551B07" w:rsidRDefault="00551B07">
                          <w:pPr>
                            <w:pStyle w:val="19"/>
                            <w:shd w:val="clear" w:color="auto" w:fill="auto"/>
                            <w:spacing w:line="240" w:lineRule="auto"/>
                            <w:jc w:val="left"/>
                          </w:pPr>
                          <w:r>
                            <w:rPr>
                              <w:rStyle w:val="affc"/>
                              <w:color w:val="000000"/>
                            </w:rPr>
                            <w:t>к договору аренды</w:t>
                          </w:r>
                        </w:p>
                        <w:p w:rsidR="00551B07" w:rsidRDefault="00551B07">
                          <w:pPr>
                            <w:pStyle w:val="19"/>
                            <w:shd w:val="clear" w:color="auto" w:fill="auto"/>
                            <w:spacing w:line="240" w:lineRule="auto"/>
                            <w:jc w:val="left"/>
                          </w:pPr>
                          <w:r>
                            <w:rPr>
                              <w:rStyle w:val="affc"/>
                              <w:color w:val="000000"/>
                            </w:rPr>
                            <w:t>лесного участка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8" o:spid="_x0000_s1056" type="#_x0000_t202" style="position:absolute;margin-left:466.5pt;margin-top:37.3pt;width:87.8pt;height:37.95pt;z-index:-2516490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krnuQIAALAFAAAOAAAAZHJzL2Uyb0RvYy54bWysVF1u1DAQfkfiDpbf0/yQTZOoWdRuNgip&#10;/EiFA3gTZ2OR2JHtblIQZ+EUPCFxhj0SY2ez3bZCQkAerIk9883fN3PxcuxatKNSMcEz7J95GFFe&#10;iorxbYY/fiicGCOlCa9IKzjN8B1V+OXy+bOLoU9pIBrRVlQiAOEqHfoMN1r3qeuqsqEdUWeipxwe&#10;ayE7ouFXbt1KkgHQu9YNPC9yByGrXoqSKgW3+fSIlxa/rmmp39W1ohq1GYbYtD2lPTfmdJcXJN1K&#10;0jesPIRB/iKKjjAOTo9QOdEE3Ur2BKpjpRRK1PqsFJ0r6pqV1OYA2fjeo2xuGtJTmwsUR/XHMqn/&#10;B1u+3b2XiFUZDqBTnHTQo/23/c/9j/13BFdQn6FXKajd9KCoxysxQp9trqq/FuUnhbhYNYRv6aWU&#10;YmgoqSA+31i6J6YTjjIgm+GNqMAPudXCAo217EzxoBwI0KFPd8fe0FGj0rj0/YUXwVMJb2HsJ9HC&#10;uiDpbN1LpV9R0SEjZFhC7y062V0rbaIh6axinHFRsLa1/W/5gwtQnG7AN5iaNxOFbeeXxEvW8ToO&#10;nTCI1k7o5blzWaxCJyr880X+Il+tcv+r8euHacOqinLjZqaWH/5Z6w4kn0hxJJcSLasMnAlJye1m&#10;1Uq0I0Dtwn6HgpyouQ/DsEWAXB6l5AehdxUkThHF505YhAsnOfdix/OTqyTywiTMi4cpXTNO/z0l&#10;NGQ4WQSLiUy/zc2z39PcSNoxDcujZV2G46MSSQ0F17yyrdWEtZN8UgoT/n0poN1zoy1hDUcntupx&#10;M9rZOM7BRlR3wGApgGDARVh8IDRCfsZogCWSYQ5bDqP2NYcZMPtmFuQsbGaB8BIMM6wxmsSVnvbS&#10;bS/ZtgHcecouYU4KZilsBmqK4TBdsBZsJocVZvbO6b/Vul+0y18AAAD//wMAUEsDBBQABgAIAAAA&#10;IQCJ6der3QAAAAsBAAAPAAAAZHJzL2Rvd25yZXYueG1sTI/BTsMwEETvSPyDtUjcqF1KSwhxKlSJ&#10;CzcKQuLmxts4wl5HsZsmf8/2BLcZ7ejtTLWdghcjDqmLpGG5UCCQmmg7ajV8frzeFSBSNmSNj4Qa&#10;Zkywra+vKlPaeKZ3HPe5FQyhVBoNLue+lDI1DoNJi9gj8e0Yh2Ay26GVdjBnhgcv75XayGA64g/O&#10;9Lhz2PzsT0HD4/QVsU+4w+/j2Ayumwv/Nmt9ezO9PIPIOOW/MFzqc3WoudMhnsgm4TU8rVa8JTPs&#10;YQPiEliqgtWB1VqtQdaV/L+h/gUAAP//AwBQSwECLQAUAAYACAAAACEAtoM4kv4AAADhAQAAEwAA&#10;AAAAAAAAAAAAAAAAAAAAW0NvbnRlbnRfVHlwZXNdLnhtbFBLAQItABQABgAIAAAAIQA4/SH/1gAA&#10;AJQBAAALAAAAAAAAAAAAAAAAAC8BAABfcmVscy8ucmVsc1BLAQItABQABgAIAAAAIQBrOkrnuQIA&#10;ALAFAAAOAAAAAAAAAAAAAAAAAC4CAABkcnMvZTJvRG9jLnhtbFBLAQItABQABgAIAAAAIQCJ6der&#10;3QAAAAsBAAAPAAAAAAAAAAAAAAAAABMFAABkcnMvZG93bnJldi54bWxQSwUGAAAAAAQABADzAAAA&#10;HQYAAAAA&#10;" filled="f" stroked="f">
              <v:textbox style="mso-fit-shape-to-text:t" inset="0,0,0,0">
                <w:txbxContent>
                  <w:p w:rsidR="00551B07" w:rsidRDefault="00551B07">
                    <w:pPr>
                      <w:pStyle w:val="19"/>
                      <w:shd w:val="clear" w:color="auto" w:fill="auto"/>
                      <w:spacing w:line="240" w:lineRule="auto"/>
                      <w:jc w:val="left"/>
                    </w:pPr>
                    <w:r>
                      <w:rPr>
                        <w:rStyle w:val="affc"/>
                        <w:color w:val="000000"/>
                      </w:rPr>
                      <w:t xml:space="preserve">Приложение № </w:t>
                    </w:r>
                    <w:r>
                      <w:fldChar w:fldCharType="begin"/>
                    </w:r>
                    <w:r>
                      <w:instrText xml:space="preserve"> PAGE \* MERGEFORMAT </w:instrText>
                    </w:r>
                    <w:r>
                      <w:fldChar w:fldCharType="separate"/>
                    </w:r>
                    <w:r w:rsidR="005272F2" w:rsidRPr="005272F2">
                      <w:rPr>
                        <w:rStyle w:val="affc"/>
                        <w:noProof/>
                        <w:color w:val="000000"/>
                      </w:rPr>
                      <w:t>5</w:t>
                    </w:r>
                    <w:r>
                      <w:fldChar w:fldCharType="end"/>
                    </w:r>
                  </w:p>
                  <w:p w:rsidR="00551B07" w:rsidRDefault="00551B07">
                    <w:pPr>
                      <w:pStyle w:val="19"/>
                      <w:shd w:val="clear" w:color="auto" w:fill="auto"/>
                      <w:spacing w:line="240" w:lineRule="auto"/>
                      <w:jc w:val="left"/>
                    </w:pPr>
                    <w:r>
                      <w:rPr>
                        <w:rStyle w:val="affc"/>
                        <w:color w:val="000000"/>
                      </w:rPr>
                      <w:t>к договору аренды</w:t>
                    </w:r>
                  </w:p>
                  <w:p w:rsidR="00551B07" w:rsidRDefault="00551B07">
                    <w:pPr>
                      <w:pStyle w:val="19"/>
                      <w:shd w:val="clear" w:color="auto" w:fill="auto"/>
                      <w:spacing w:line="240" w:lineRule="auto"/>
                      <w:jc w:val="left"/>
                    </w:pPr>
                    <w:r>
                      <w:rPr>
                        <w:rStyle w:val="affc"/>
                        <w:color w:val="000000"/>
                      </w:rPr>
                      <w:t>лесного участка</w:t>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B07" w:rsidRDefault="00551B07">
    <w:pPr>
      <w:rPr>
        <w:sz w:val="2"/>
        <w:szCs w:val="2"/>
      </w:rPr>
    </w:pPr>
    <w:r>
      <w:rPr>
        <w:noProof/>
      </w:rPr>
      <mc:AlternateContent>
        <mc:Choice Requires="wps">
          <w:drawing>
            <wp:anchor distT="0" distB="0" distL="63500" distR="63500" simplePos="0" relativeHeight="251668480" behindDoc="1" locked="0" layoutInCell="1" allowOverlap="1" wp14:anchorId="31B41E0E" wp14:editId="65F1D973">
              <wp:simplePos x="0" y="0"/>
              <wp:positionH relativeFrom="page">
                <wp:posOffset>5827395</wp:posOffset>
              </wp:positionH>
              <wp:positionV relativeFrom="page">
                <wp:posOffset>545465</wp:posOffset>
              </wp:positionV>
              <wp:extent cx="1115060" cy="481965"/>
              <wp:effectExtent l="0" t="2540" r="1270" b="1270"/>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06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B07" w:rsidRDefault="00551B07">
                          <w:pPr>
                            <w:pStyle w:val="19"/>
                            <w:shd w:val="clear" w:color="auto" w:fill="auto"/>
                            <w:spacing w:line="240" w:lineRule="auto"/>
                            <w:jc w:val="left"/>
                          </w:pPr>
                          <w:r>
                            <w:rPr>
                              <w:rStyle w:val="affc"/>
                              <w:color w:val="000000"/>
                            </w:rPr>
                            <w:t>Приложение №</w:t>
                          </w:r>
                          <w:r>
                            <w:fldChar w:fldCharType="begin"/>
                          </w:r>
                          <w:r>
                            <w:instrText xml:space="preserve"> PAGE \* MERGEFORMAT </w:instrText>
                          </w:r>
                          <w:r>
                            <w:fldChar w:fldCharType="separate"/>
                          </w:r>
                          <w:r w:rsidR="005272F2" w:rsidRPr="005272F2">
                            <w:rPr>
                              <w:rStyle w:val="affc"/>
                              <w:noProof/>
                              <w:color w:val="000000"/>
                            </w:rPr>
                            <w:t>4</w:t>
                          </w:r>
                          <w:r>
                            <w:fldChar w:fldCharType="end"/>
                          </w:r>
                        </w:p>
                        <w:p w:rsidR="00551B07" w:rsidRDefault="00551B07">
                          <w:pPr>
                            <w:pStyle w:val="19"/>
                            <w:shd w:val="clear" w:color="auto" w:fill="auto"/>
                            <w:spacing w:line="240" w:lineRule="auto"/>
                            <w:jc w:val="left"/>
                          </w:pPr>
                          <w:r>
                            <w:rPr>
                              <w:rStyle w:val="affc"/>
                              <w:color w:val="000000"/>
                            </w:rPr>
                            <w:t>к договору аренды</w:t>
                          </w:r>
                        </w:p>
                        <w:p w:rsidR="00551B07" w:rsidRDefault="00551B07">
                          <w:pPr>
                            <w:pStyle w:val="19"/>
                            <w:shd w:val="clear" w:color="auto" w:fill="auto"/>
                            <w:spacing w:line="240" w:lineRule="auto"/>
                            <w:jc w:val="left"/>
                          </w:pPr>
                          <w:r>
                            <w:rPr>
                              <w:rStyle w:val="affc"/>
                              <w:color w:val="000000"/>
                            </w:rPr>
                            <w:t>лесного участка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7" o:spid="_x0000_s1057" type="#_x0000_t202" style="position:absolute;margin-left:458.85pt;margin-top:42.95pt;width:87.8pt;height:37.95pt;z-index:-2516480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lzEuwIAALAFAAAOAAAAZHJzL2Uyb0RvYy54bWysVEtu2zAQ3RfoHQjuFX0qy5IQOUgsqyiQ&#10;foC0B6AlyiIqkQLJWE6LnKWn6KpAz+AjdUhZjpOgQNFWC2JEDt/Mm3mc84td16ItlYoJnmH/zMOI&#10;8lJUjG8y/Olj4cQYKU14RVrBaYbvqMIXi5cvzoc+pYFoRFtRiQCEq3ToM9xo3aeuq8qGdkSdiZ5y&#10;OKyF7IiGX7lxK0kGQO9aN/C8yB2ErHopSqoU7ObjIV5Y/LqmpX5f14pq1GYYctN2lXZdm9VdnJN0&#10;I0nfsPKQBvmLLDrCOAQ9QuVEE3Qr2TOojpVSKFHrs1J0rqhrVlLLAdj43hM2Nw3pqeUCxVH9sUzq&#10;/8GW77YfJGJVhoM5Rpx00KP9t/3P/Y/9dwRbUJ+hVym43fTgqHdXYgd9tlxVfy3KzwpxsWwI39BL&#10;KcXQUFJBfr656Z5cHXGUAVkPb0UFccitFhZoV8vOFA/KgQAd+nR37A3daVSakL4/8yI4KuEsjP0k&#10;mtkQJJ1u91Lp11R0yBgZltB7i06210qbbEg6uZhgXBSsbW3/W/5oAxzHHYgNV82ZycK282viJat4&#10;FYdOGEQrJ/Ty3LkslqETFf58lr/Kl8vcvzdx/TBtWFVRbsJM0vLDP2vdQeSjKI7iUqJllYEzKSm5&#10;WS9bibYEpF3Y71CQEzf3cRq2CMDlCSU/CL2rIHGKKJ47YRHOnGTuxY7nJ1dJ5IVJmBePKV0zTv+d&#10;EhoynMyC2Sim33Lz7PecG0k7pmF4tKzLcHx0IqmR4IpXtrWasHa0T0ph0n8oBbR7arQVrNHoqFa9&#10;W+/s20hMdCPmtajuQMFSgMBAizD4wGiE/ILRAEMkwxymHEbtGw5vwMybyZCTsZ4Mwku4mGGN0Wgu&#10;9TiXbnvJNg3gTq/sEt5JwayEH3I4vC4YC5bJYYSZuXP6b70eBu3iFwAAAP//AwBQSwMEFAAGAAgA&#10;AAAhAAI6x0reAAAACwEAAA8AAABkcnMvZG93bnJldi54bWxMj8tOwzAQRfdI/IM1ldhRJ1Q0D+JU&#10;qBIbdhSExM6Np3FUexzZbpr8Pe4KdjOaozvnNrvZGjahD4MjAfk6A4bUOTVQL+Dr8+2xBBaiJCWN&#10;IxSwYIBde3/XyFq5K33gdIg9SyEUailAxzjWnIdOo5Vh7UakdDs5b2VMq++58vKawq3hT1m25VYO&#10;lD5oOeJeY3c+XKyAYv52OAbc489p6rweltK8L0I8rObXF2AR5/gHw00/qUObnI7uQiowI6DKiyKh&#10;AsrnCtgNyKrNBtgxTdu8BN42/H+H9hcAAP//AwBQSwECLQAUAAYACAAAACEAtoM4kv4AAADhAQAA&#10;EwAAAAAAAAAAAAAAAAAAAAAAW0NvbnRlbnRfVHlwZXNdLnhtbFBLAQItABQABgAIAAAAIQA4/SH/&#10;1gAAAJQBAAALAAAAAAAAAAAAAAAAAC8BAABfcmVscy8ucmVsc1BLAQItABQABgAIAAAAIQANflzE&#10;uwIAALAFAAAOAAAAAAAAAAAAAAAAAC4CAABkcnMvZTJvRG9jLnhtbFBLAQItABQABgAIAAAAIQAC&#10;OsdK3gAAAAsBAAAPAAAAAAAAAAAAAAAAABUFAABkcnMvZG93bnJldi54bWxQSwUGAAAAAAQABADz&#10;AAAAIAYAAAAA&#10;" filled="f" stroked="f">
              <v:textbox style="mso-fit-shape-to-text:t" inset="0,0,0,0">
                <w:txbxContent>
                  <w:p w:rsidR="00551B07" w:rsidRDefault="00551B07">
                    <w:pPr>
                      <w:pStyle w:val="19"/>
                      <w:shd w:val="clear" w:color="auto" w:fill="auto"/>
                      <w:spacing w:line="240" w:lineRule="auto"/>
                      <w:jc w:val="left"/>
                    </w:pPr>
                    <w:r>
                      <w:rPr>
                        <w:rStyle w:val="affc"/>
                        <w:color w:val="000000"/>
                      </w:rPr>
                      <w:t>Приложение №</w:t>
                    </w:r>
                    <w:r>
                      <w:fldChar w:fldCharType="begin"/>
                    </w:r>
                    <w:r>
                      <w:instrText xml:space="preserve"> PAGE \* MERGEFORMAT </w:instrText>
                    </w:r>
                    <w:r>
                      <w:fldChar w:fldCharType="separate"/>
                    </w:r>
                    <w:r w:rsidR="005272F2" w:rsidRPr="005272F2">
                      <w:rPr>
                        <w:rStyle w:val="affc"/>
                        <w:noProof/>
                        <w:color w:val="000000"/>
                      </w:rPr>
                      <w:t>4</w:t>
                    </w:r>
                    <w:r>
                      <w:fldChar w:fldCharType="end"/>
                    </w:r>
                  </w:p>
                  <w:p w:rsidR="00551B07" w:rsidRDefault="00551B07">
                    <w:pPr>
                      <w:pStyle w:val="19"/>
                      <w:shd w:val="clear" w:color="auto" w:fill="auto"/>
                      <w:spacing w:line="240" w:lineRule="auto"/>
                      <w:jc w:val="left"/>
                    </w:pPr>
                    <w:r>
                      <w:rPr>
                        <w:rStyle w:val="affc"/>
                        <w:color w:val="000000"/>
                      </w:rPr>
                      <w:t>к договору аренды</w:t>
                    </w:r>
                  </w:p>
                  <w:p w:rsidR="00551B07" w:rsidRDefault="00551B07">
                    <w:pPr>
                      <w:pStyle w:val="19"/>
                      <w:shd w:val="clear" w:color="auto" w:fill="auto"/>
                      <w:spacing w:line="240" w:lineRule="auto"/>
                      <w:jc w:val="left"/>
                    </w:pPr>
                    <w:r>
                      <w:rPr>
                        <w:rStyle w:val="affc"/>
                        <w:color w:val="000000"/>
                      </w:rPr>
                      <w:t>лесного участка</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2">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0000005"/>
    <w:multiLevelType w:val="multilevel"/>
    <w:tmpl w:val="00000004"/>
    <w:lvl w:ilvl="0">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nsid w:val="00000007"/>
    <w:multiLevelType w:val="multilevel"/>
    <w:tmpl w:val="00000006"/>
    <w:lvl w:ilvl="0">
      <w:start w:val="24"/>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4"/>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4"/>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4"/>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4"/>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4"/>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4"/>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4"/>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4"/>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
    <w:nsid w:val="00000009"/>
    <w:multiLevelType w:val="multilevel"/>
    <w:tmpl w:val="00000008"/>
    <w:lvl w:ilvl="0">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4"/>
      <w:numFmt w:val="decimal"/>
      <w:lvlText w:val="5491,%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9">
    <w:nsid w:val="0A947AD2"/>
    <w:multiLevelType w:val="hybridMultilevel"/>
    <w:tmpl w:val="1EDE8C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DAD3810"/>
    <w:multiLevelType w:val="hybridMultilevel"/>
    <w:tmpl w:val="3758AE12"/>
    <w:lvl w:ilvl="0" w:tplc="99887E18">
      <w:start w:val="1"/>
      <w:numFmt w:val="decimal"/>
      <w:lvlText w:val="5.1.%1."/>
      <w:lvlJc w:val="left"/>
      <w:pPr>
        <w:ind w:left="1429" w:hanging="360"/>
      </w:pPr>
      <w:rPr>
        <w:rFonts w:ascii="Times New Roman" w:hAnsi="Times New Roman" w:hint="default"/>
        <w:b w:val="0"/>
        <w:i w:val="0"/>
        <w:color w:val="auto"/>
        <w:sz w:val="26"/>
        <w:szCs w:val="26"/>
      </w:rPr>
    </w:lvl>
    <w:lvl w:ilvl="1" w:tplc="04190019" w:tentative="1">
      <w:start w:val="1"/>
      <w:numFmt w:val="lowerLetter"/>
      <w:lvlText w:val="%2."/>
      <w:lvlJc w:val="left"/>
      <w:pPr>
        <w:ind w:left="2149" w:hanging="360"/>
      </w:pPr>
    </w:lvl>
    <w:lvl w:ilvl="2" w:tplc="0419001B" w:tentative="1">
      <w:start w:val="1"/>
      <w:numFmt w:val="lowerRoman"/>
      <w:pStyle w:val="2"/>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28216E3"/>
    <w:multiLevelType w:val="multilevel"/>
    <w:tmpl w:val="78E43134"/>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5">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6">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0CD2D32"/>
    <w:multiLevelType w:val="multilevel"/>
    <w:tmpl w:val="39A628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A823032"/>
    <w:multiLevelType w:val="hybridMultilevel"/>
    <w:tmpl w:val="639E3D58"/>
    <w:lvl w:ilvl="0" w:tplc="54AA53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9654763"/>
    <w:multiLevelType w:val="multilevel"/>
    <w:tmpl w:val="D7243B3C"/>
    <w:lvl w:ilvl="0">
      <w:start w:val="1"/>
      <w:numFmt w:val="bullet"/>
      <w:lvlText w:val="−"/>
      <w:lvlJc w:val="left"/>
      <w:pPr>
        <w:tabs>
          <w:tab w:val="num" w:pos="360"/>
        </w:tabs>
        <w:ind w:left="360" w:hanging="360"/>
      </w:pPr>
      <w:rPr>
        <w:rFonts w:ascii="Times New Roman" w:hAnsi="Times New Roman" w:cs="Times New Roman" w:hint="default"/>
        <w:color w:val="auto"/>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D5E1943"/>
    <w:multiLevelType w:val="multilevel"/>
    <w:tmpl w:val="CACECB74"/>
    <w:lvl w:ilvl="0">
      <w:start w:val="1"/>
      <w:numFmt w:val="decimal"/>
      <w:lvlText w:val="%1."/>
      <w:lvlJc w:val="left"/>
      <w:pPr>
        <w:ind w:left="1200" w:hanging="1200"/>
      </w:pPr>
      <w:rPr>
        <w:rFonts w:hint="default"/>
      </w:rPr>
    </w:lvl>
    <w:lvl w:ilvl="1">
      <w:start w:val="1"/>
      <w:numFmt w:val="decimal"/>
      <w:lvlText w:val="%1.%2."/>
      <w:lvlJc w:val="left"/>
      <w:pPr>
        <w:ind w:left="1908" w:hanging="1200"/>
      </w:pPr>
      <w:rPr>
        <w:rFonts w:hint="default"/>
      </w:rPr>
    </w:lvl>
    <w:lvl w:ilvl="2">
      <w:start w:val="1"/>
      <w:numFmt w:val="decimal"/>
      <w:lvlText w:val="%1.%2.%3."/>
      <w:lvlJc w:val="left"/>
      <w:pPr>
        <w:ind w:left="2616" w:hanging="1200"/>
      </w:pPr>
      <w:rPr>
        <w:rFonts w:hint="default"/>
      </w:rPr>
    </w:lvl>
    <w:lvl w:ilvl="3">
      <w:start w:val="1"/>
      <w:numFmt w:val="decimal"/>
      <w:lvlText w:val="%1.%2.%3.%4."/>
      <w:lvlJc w:val="left"/>
      <w:pPr>
        <w:ind w:left="3324" w:hanging="1200"/>
      </w:pPr>
      <w:rPr>
        <w:rFonts w:hint="default"/>
      </w:rPr>
    </w:lvl>
    <w:lvl w:ilvl="4">
      <w:start w:val="1"/>
      <w:numFmt w:val="decimal"/>
      <w:lvlText w:val="%1.%2.%3.%4.%5."/>
      <w:lvlJc w:val="left"/>
      <w:pPr>
        <w:ind w:left="4032" w:hanging="120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0">
    <w:nsid w:val="5FFA33A9"/>
    <w:multiLevelType w:val="multilevel"/>
    <w:tmpl w:val="10EC90E2"/>
    <w:lvl w:ilvl="0">
      <w:start w:val="1"/>
      <w:numFmt w:val="bullet"/>
      <w:lvlText w:val="−"/>
      <w:lvlJc w:val="left"/>
      <w:pPr>
        <w:tabs>
          <w:tab w:val="num" w:pos="360"/>
        </w:tabs>
        <w:ind w:left="360" w:hanging="360"/>
      </w:pPr>
      <w:rPr>
        <w:rFonts w:ascii="Times New Roman" w:hAnsi="Times New Roman" w:cs="Times New Roman" w:hint="default"/>
        <w:color w:val="auto"/>
      </w:r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3">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nsid w:val="702627DA"/>
    <w:multiLevelType w:val="multilevel"/>
    <w:tmpl w:val="0A6E888E"/>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5">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72700A49"/>
    <w:multiLevelType w:val="multilevel"/>
    <w:tmpl w:val="3F924C3E"/>
    <w:lvl w:ilvl="0">
      <w:start w:val="1"/>
      <w:numFmt w:val="decimal"/>
      <w:lvlText w:val="%1."/>
      <w:lvlJc w:val="left"/>
      <w:pPr>
        <w:ind w:left="6598"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8">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5"/>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30"/>
  </w:num>
  <w:num w:numId="28">
    <w:abstractNumId w:val="28"/>
  </w:num>
  <w:num w:numId="29">
    <w:abstractNumId w:val="36"/>
  </w:num>
  <w:num w:numId="30">
    <w:abstractNumId w:val="22"/>
  </w:num>
  <w:num w:numId="31">
    <w:abstractNumId w:val="9"/>
  </w:num>
  <w:num w:numId="32">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13"/>
  </w:num>
  <w:num w:numId="35">
    <w:abstractNumId w:val="34"/>
  </w:num>
  <w:num w:numId="36">
    <w:abstractNumId w:val="1"/>
  </w:num>
  <w:num w:numId="37">
    <w:abstractNumId w:val="2"/>
  </w:num>
  <w:num w:numId="38">
    <w:abstractNumId w:val="3"/>
  </w:num>
  <w:num w:numId="39">
    <w:abstractNumId w:val="4"/>
  </w:num>
  <w:num w:numId="40">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270ED"/>
    <w:rsid w:val="00037297"/>
    <w:rsid w:val="00043963"/>
    <w:rsid w:val="0007466B"/>
    <w:rsid w:val="00094733"/>
    <w:rsid w:val="0009635E"/>
    <w:rsid w:val="000C7420"/>
    <w:rsid w:val="000D03B7"/>
    <w:rsid w:val="000D0673"/>
    <w:rsid w:val="000D1CB7"/>
    <w:rsid w:val="001007C3"/>
    <w:rsid w:val="0011029E"/>
    <w:rsid w:val="00131580"/>
    <w:rsid w:val="00143975"/>
    <w:rsid w:val="0015262C"/>
    <w:rsid w:val="001A1D5B"/>
    <w:rsid w:val="001E108A"/>
    <w:rsid w:val="001F0E8D"/>
    <w:rsid w:val="001F245C"/>
    <w:rsid w:val="00215BE4"/>
    <w:rsid w:val="00232FFA"/>
    <w:rsid w:val="0023613A"/>
    <w:rsid w:val="002B4CC5"/>
    <w:rsid w:val="002C3493"/>
    <w:rsid w:val="002F7BD9"/>
    <w:rsid w:val="003349F7"/>
    <w:rsid w:val="00355B36"/>
    <w:rsid w:val="003608BF"/>
    <w:rsid w:val="003A7B67"/>
    <w:rsid w:val="003B273F"/>
    <w:rsid w:val="003B38DC"/>
    <w:rsid w:val="003B7FF6"/>
    <w:rsid w:val="003D711B"/>
    <w:rsid w:val="003E5E94"/>
    <w:rsid w:val="00403720"/>
    <w:rsid w:val="00405FDF"/>
    <w:rsid w:val="00421FD3"/>
    <w:rsid w:val="004A70F3"/>
    <w:rsid w:val="00505560"/>
    <w:rsid w:val="00512EC9"/>
    <w:rsid w:val="005272F2"/>
    <w:rsid w:val="005410B0"/>
    <w:rsid w:val="00551B07"/>
    <w:rsid w:val="0055787A"/>
    <w:rsid w:val="00563A02"/>
    <w:rsid w:val="0056795B"/>
    <w:rsid w:val="00567C56"/>
    <w:rsid w:val="00573683"/>
    <w:rsid w:val="0058226D"/>
    <w:rsid w:val="00586982"/>
    <w:rsid w:val="005C4F8D"/>
    <w:rsid w:val="005F7E63"/>
    <w:rsid w:val="0060423D"/>
    <w:rsid w:val="00624340"/>
    <w:rsid w:val="00674C47"/>
    <w:rsid w:val="00677DED"/>
    <w:rsid w:val="006851CD"/>
    <w:rsid w:val="006901F0"/>
    <w:rsid w:val="006914CA"/>
    <w:rsid w:val="006933B8"/>
    <w:rsid w:val="006B2386"/>
    <w:rsid w:val="006B50AC"/>
    <w:rsid w:val="006C0199"/>
    <w:rsid w:val="006C5211"/>
    <w:rsid w:val="006C55CA"/>
    <w:rsid w:val="006C69B1"/>
    <w:rsid w:val="006E6B30"/>
    <w:rsid w:val="006F0427"/>
    <w:rsid w:val="006F7130"/>
    <w:rsid w:val="00700203"/>
    <w:rsid w:val="00703FFF"/>
    <w:rsid w:val="0072448A"/>
    <w:rsid w:val="007371E1"/>
    <w:rsid w:val="00755C18"/>
    <w:rsid w:val="0076288D"/>
    <w:rsid w:val="00770760"/>
    <w:rsid w:val="007778AE"/>
    <w:rsid w:val="00790592"/>
    <w:rsid w:val="007A4DFF"/>
    <w:rsid w:val="007B525B"/>
    <w:rsid w:val="007D55E8"/>
    <w:rsid w:val="007E2CD6"/>
    <w:rsid w:val="008140A7"/>
    <w:rsid w:val="00830E3E"/>
    <w:rsid w:val="0088628C"/>
    <w:rsid w:val="008A587F"/>
    <w:rsid w:val="008B33B0"/>
    <w:rsid w:val="008D230F"/>
    <w:rsid w:val="008F5A72"/>
    <w:rsid w:val="00912C76"/>
    <w:rsid w:val="009319D7"/>
    <w:rsid w:val="009532EF"/>
    <w:rsid w:val="0097399E"/>
    <w:rsid w:val="00982EB2"/>
    <w:rsid w:val="009C14C8"/>
    <w:rsid w:val="009C70AD"/>
    <w:rsid w:val="009E62C8"/>
    <w:rsid w:val="009F56CB"/>
    <w:rsid w:val="00A0326C"/>
    <w:rsid w:val="00A469AA"/>
    <w:rsid w:val="00A51E0A"/>
    <w:rsid w:val="00A5718D"/>
    <w:rsid w:val="00A614B7"/>
    <w:rsid w:val="00A75FE3"/>
    <w:rsid w:val="00A84DEF"/>
    <w:rsid w:val="00A867C5"/>
    <w:rsid w:val="00AA79A0"/>
    <w:rsid w:val="00AD266A"/>
    <w:rsid w:val="00AE2AA6"/>
    <w:rsid w:val="00AE5594"/>
    <w:rsid w:val="00AF62B0"/>
    <w:rsid w:val="00B04792"/>
    <w:rsid w:val="00B167DE"/>
    <w:rsid w:val="00B252FE"/>
    <w:rsid w:val="00B45A64"/>
    <w:rsid w:val="00B541E8"/>
    <w:rsid w:val="00B666F4"/>
    <w:rsid w:val="00B87F4E"/>
    <w:rsid w:val="00B92179"/>
    <w:rsid w:val="00BA7E48"/>
    <w:rsid w:val="00BD0AB9"/>
    <w:rsid w:val="00BD0E6B"/>
    <w:rsid w:val="00BF77AB"/>
    <w:rsid w:val="00C172FC"/>
    <w:rsid w:val="00C75457"/>
    <w:rsid w:val="00CA3221"/>
    <w:rsid w:val="00CA4006"/>
    <w:rsid w:val="00CC2A9A"/>
    <w:rsid w:val="00D15073"/>
    <w:rsid w:val="00D35561"/>
    <w:rsid w:val="00D37DF0"/>
    <w:rsid w:val="00D54166"/>
    <w:rsid w:val="00D762A3"/>
    <w:rsid w:val="00DE6D63"/>
    <w:rsid w:val="00DF0072"/>
    <w:rsid w:val="00DF77F5"/>
    <w:rsid w:val="00E1410D"/>
    <w:rsid w:val="00E15D32"/>
    <w:rsid w:val="00E3642F"/>
    <w:rsid w:val="00E43C0C"/>
    <w:rsid w:val="00E512A4"/>
    <w:rsid w:val="00E52BB3"/>
    <w:rsid w:val="00E55A9C"/>
    <w:rsid w:val="00E75D04"/>
    <w:rsid w:val="00E817A2"/>
    <w:rsid w:val="00E82FFF"/>
    <w:rsid w:val="00EA047C"/>
    <w:rsid w:val="00EB77D3"/>
    <w:rsid w:val="00ED2D33"/>
    <w:rsid w:val="00EE7E7E"/>
    <w:rsid w:val="00F036D7"/>
    <w:rsid w:val="00F040E9"/>
    <w:rsid w:val="00F3353D"/>
    <w:rsid w:val="00F53ABA"/>
    <w:rsid w:val="00F577FD"/>
    <w:rsid w:val="00FC5AC0"/>
    <w:rsid w:val="00FC6584"/>
    <w:rsid w:val="00FD0928"/>
    <w:rsid w:val="00FD134F"/>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iPriority w:val="99"/>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0"/>
    <w:qFormat/>
    <w:rsid w:val="000D1CB7"/>
    <w:pPr>
      <w:keepLines w:val="0"/>
      <w:numPr>
        <w:ilvl w:val="1"/>
        <w:numId w:val="4"/>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1">
    <w:name w:val="Заголовок 2 Знак"/>
    <w:basedOn w:val="a1"/>
    <w:link w:val="20"/>
    <w:rsid w:val="000D1CB7"/>
    <w:rPr>
      <w:rFonts w:asciiTheme="majorHAnsi" w:eastAsiaTheme="majorEastAsia" w:hAnsiTheme="majorHAnsi" w:cstheme="majorBidi"/>
      <w:b/>
      <w:bCs/>
      <w:color w:val="4F81BD" w:themeColor="accent1"/>
      <w:sz w:val="26"/>
      <w:szCs w:val="26"/>
      <w:lang w:eastAsia="ru-RU"/>
    </w:rPr>
  </w:style>
  <w:style w:type="paragraph" w:styleId="22">
    <w:name w:val="Body Text Indent 2"/>
    <w:basedOn w:val="a0"/>
    <w:link w:val="23"/>
    <w:rsid w:val="00FD0928"/>
    <w:pPr>
      <w:ind w:left="720"/>
    </w:pPr>
    <w:rPr>
      <w:szCs w:val="20"/>
    </w:rPr>
  </w:style>
  <w:style w:type="character" w:customStyle="1" w:styleId="23">
    <w:name w:val="Основной текст с отступом 2 Знак"/>
    <w:basedOn w:val="a1"/>
    <w:link w:val="22"/>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uiPriority w:val="99"/>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4">
    <w:name w:val="Body Text 2"/>
    <w:basedOn w:val="a0"/>
    <w:link w:val="25"/>
    <w:rsid w:val="00FD0928"/>
    <w:pPr>
      <w:spacing w:after="120" w:line="480" w:lineRule="auto"/>
    </w:pPr>
    <w:rPr>
      <w:szCs w:val="20"/>
    </w:rPr>
  </w:style>
  <w:style w:type="character" w:customStyle="1" w:styleId="25">
    <w:name w:val="Основной текст 2 Знак"/>
    <w:basedOn w:val="a1"/>
    <w:link w:val="24"/>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6">
    <w:name w:val="Основной текст (2)_"/>
    <w:link w:val="27"/>
    <w:uiPriority w:val="99"/>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8">
    <w:name w:val="Заголовок №2_"/>
    <w:link w:val="29"/>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7">
    <w:name w:val="Основной текст (2)"/>
    <w:basedOn w:val="a0"/>
    <w:link w:val="26"/>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9">
    <w:name w:val="Заголовок №2"/>
    <w:basedOn w:val="a0"/>
    <w:link w:val="28"/>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a">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b">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c">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uiPriority w:val="99"/>
    <w:rsid w:val="00563A02"/>
    <w:pPr>
      <w:tabs>
        <w:tab w:val="center" w:pos="4677"/>
        <w:tab w:val="right" w:pos="9355"/>
      </w:tabs>
    </w:pPr>
  </w:style>
  <w:style w:type="character" w:customStyle="1" w:styleId="afa">
    <w:name w:val="Верхний колонтитул Знак"/>
    <w:basedOn w:val="a1"/>
    <w:link w:val="af9"/>
    <w:uiPriority w:val="9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6"/>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
    <w:name w:val="Подпись - Лево"/>
    <w:basedOn w:val="a0"/>
    <w:uiPriority w:val="99"/>
    <w:rsid w:val="007778AE"/>
    <w:pPr>
      <w:spacing w:after="120"/>
    </w:pPr>
    <w:rPr>
      <w:szCs w:val="20"/>
    </w:rPr>
  </w:style>
  <w:style w:type="paragraph" w:customStyle="1" w:styleId="FR1">
    <w:name w:val="FR1"/>
    <w:rsid w:val="007778AE"/>
    <w:pPr>
      <w:widowControl w:val="0"/>
      <w:spacing w:before="20" w:after="0" w:line="240" w:lineRule="auto"/>
      <w:jc w:val="right"/>
    </w:pPr>
    <w:rPr>
      <w:rFonts w:ascii="Arial" w:eastAsia="Times New Roman" w:hAnsi="Arial" w:cs="Times New Roman"/>
      <w:snapToGrid w:val="0"/>
      <w:sz w:val="20"/>
      <w:szCs w:val="20"/>
      <w:lang w:eastAsia="ru-RU"/>
    </w:rPr>
  </w:style>
  <w:style w:type="paragraph" w:customStyle="1" w:styleId="-0">
    <w:name w:val="Обычный-ава"/>
    <w:basedOn w:val="a0"/>
    <w:uiPriority w:val="99"/>
    <w:rsid w:val="007778AE"/>
    <w:pPr>
      <w:ind w:firstLine="709"/>
      <w:jc w:val="both"/>
    </w:pPr>
  </w:style>
  <w:style w:type="paragraph" w:customStyle="1" w:styleId="aff5">
    <w:name w:val="Таблицы (моноширинный)"/>
    <w:basedOn w:val="a0"/>
    <w:next w:val="a0"/>
    <w:rsid w:val="00A84DEF"/>
    <w:pPr>
      <w:widowControl w:val="0"/>
      <w:autoSpaceDE w:val="0"/>
      <w:autoSpaceDN w:val="0"/>
      <w:adjustRightInd w:val="0"/>
      <w:jc w:val="both"/>
    </w:pPr>
    <w:rPr>
      <w:rFonts w:ascii="Courier New" w:hAnsi="Courier New" w:cs="Courier New"/>
      <w:sz w:val="20"/>
      <w:szCs w:val="20"/>
    </w:rPr>
  </w:style>
  <w:style w:type="paragraph" w:styleId="HTML">
    <w:name w:val="HTML Preformatted"/>
    <w:basedOn w:val="a0"/>
    <w:link w:val="HTML0"/>
    <w:rsid w:val="00C1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C172FC"/>
    <w:rPr>
      <w:rFonts w:ascii="Courier New" w:eastAsia="Times New Roman" w:hAnsi="Courier New" w:cs="Courier New"/>
      <w:sz w:val="20"/>
      <w:szCs w:val="20"/>
      <w:lang w:eastAsia="ru-RU"/>
    </w:rPr>
  </w:style>
  <w:style w:type="paragraph" w:customStyle="1" w:styleId="42">
    <w:name w:val="Обычный4"/>
    <w:basedOn w:val="a0"/>
    <w:rsid w:val="00C172FC"/>
    <w:rPr>
      <w:szCs w:val="20"/>
    </w:rPr>
  </w:style>
  <w:style w:type="paragraph" w:customStyle="1" w:styleId="DefaultParagraphFontParaCharChar">
    <w:name w:val="Default Paragraph Font Para Char Char Знак"/>
    <w:basedOn w:val="a0"/>
    <w:rsid w:val="00C172FC"/>
    <w:pPr>
      <w:spacing w:after="160" w:line="240" w:lineRule="exact"/>
    </w:pPr>
    <w:rPr>
      <w:rFonts w:ascii="Verdana" w:hAnsi="Verdana" w:cs="Verdana"/>
      <w:sz w:val="20"/>
      <w:szCs w:val="20"/>
      <w:lang w:val="en-US" w:eastAsia="en-US"/>
    </w:rPr>
  </w:style>
  <w:style w:type="paragraph" w:customStyle="1" w:styleId="CoverAuthor">
    <w:name w:val="Cover Author"/>
    <w:basedOn w:val="a0"/>
    <w:rsid w:val="00C172FC"/>
    <w:pPr>
      <w:keepNext/>
      <w:suppressAutoHyphens/>
      <w:spacing w:after="120" w:line="240" w:lineRule="atLeast"/>
    </w:pPr>
    <w:rPr>
      <w:rFonts w:ascii="Arial" w:hAnsi="Arial" w:cs="Arial"/>
      <w:spacing w:val="-5"/>
      <w:sz w:val="28"/>
      <w:szCs w:val="28"/>
      <w:lang w:eastAsia="en-US"/>
    </w:rPr>
  </w:style>
  <w:style w:type="character" w:customStyle="1" w:styleId="apple-style-span">
    <w:name w:val="apple-style-span"/>
    <w:rsid w:val="00C172FC"/>
  </w:style>
  <w:style w:type="table" w:customStyle="1" w:styleId="16">
    <w:name w:val="Сетка таблицы1"/>
    <w:basedOn w:val="a2"/>
    <w:next w:val="aa"/>
    <w:uiPriority w:val="59"/>
    <w:rsid w:val="00C172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0"/>
    <w:uiPriority w:val="34"/>
    <w:qFormat/>
    <w:rsid w:val="00C172FC"/>
    <w:pPr>
      <w:spacing w:after="200" w:line="276" w:lineRule="auto"/>
      <w:ind w:left="720"/>
      <w:contextualSpacing/>
    </w:pPr>
    <w:rPr>
      <w:rFonts w:ascii="Calibri" w:eastAsia="Calibri" w:hAnsi="Calibri"/>
      <w:sz w:val="22"/>
      <w:szCs w:val="22"/>
      <w:lang w:eastAsia="en-US"/>
    </w:rPr>
  </w:style>
  <w:style w:type="paragraph" w:styleId="aff7">
    <w:name w:val="Title"/>
    <w:basedOn w:val="a0"/>
    <w:link w:val="aff8"/>
    <w:qFormat/>
    <w:rsid w:val="00C172FC"/>
    <w:pPr>
      <w:jc w:val="center"/>
    </w:pPr>
    <w:rPr>
      <w:sz w:val="28"/>
      <w:szCs w:val="28"/>
      <w:lang w:val="x-none" w:eastAsia="x-none"/>
    </w:rPr>
  </w:style>
  <w:style w:type="character" w:customStyle="1" w:styleId="aff8">
    <w:name w:val="Название Знак"/>
    <w:basedOn w:val="a1"/>
    <w:link w:val="aff7"/>
    <w:rsid w:val="00C172FC"/>
    <w:rPr>
      <w:rFonts w:ascii="Times New Roman" w:eastAsia="Times New Roman" w:hAnsi="Times New Roman" w:cs="Times New Roman"/>
      <w:sz w:val="28"/>
      <w:szCs w:val="28"/>
      <w:lang w:val="x-none" w:eastAsia="x-none"/>
    </w:rPr>
  </w:style>
  <w:style w:type="paragraph" w:customStyle="1" w:styleId="aff9">
    <w:name w:val="Пункт"/>
    <w:basedOn w:val="a0"/>
    <w:uiPriority w:val="99"/>
    <w:rsid w:val="00C172FC"/>
    <w:pPr>
      <w:spacing w:line="360" w:lineRule="auto"/>
      <w:jc w:val="both"/>
    </w:pPr>
    <w:rPr>
      <w:sz w:val="28"/>
      <w:szCs w:val="20"/>
    </w:rPr>
  </w:style>
  <w:style w:type="paragraph" w:customStyle="1" w:styleId="affa">
    <w:name w:val="a"/>
    <w:basedOn w:val="a0"/>
    <w:rsid w:val="00C172FC"/>
    <w:pPr>
      <w:spacing w:line="360" w:lineRule="auto"/>
      <w:jc w:val="both"/>
    </w:pPr>
    <w:rPr>
      <w:rFonts w:eastAsia="Calibri"/>
      <w:sz w:val="28"/>
      <w:szCs w:val="28"/>
    </w:rPr>
  </w:style>
  <w:style w:type="paragraph" w:customStyle="1" w:styleId="2">
    <w:name w:val="Пункт2"/>
    <w:basedOn w:val="aff9"/>
    <w:rsid w:val="007B525B"/>
    <w:pPr>
      <w:keepNext/>
      <w:numPr>
        <w:ilvl w:val="2"/>
        <w:numId w:val="34"/>
      </w:numPr>
      <w:suppressAutoHyphens/>
      <w:spacing w:before="240" w:after="120" w:line="240" w:lineRule="auto"/>
      <w:jc w:val="left"/>
      <w:outlineLvl w:val="2"/>
    </w:pPr>
    <w:rPr>
      <w:b/>
      <w:snapToGrid w:val="0"/>
    </w:rPr>
  </w:style>
  <w:style w:type="character" w:customStyle="1" w:styleId="17">
    <w:name w:val="Заголовок №1_"/>
    <w:basedOn w:val="a1"/>
    <w:link w:val="18"/>
    <w:uiPriority w:val="99"/>
    <w:locked/>
    <w:rsid w:val="00551B07"/>
    <w:rPr>
      <w:rFonts w:ascii="Times New Roman" w:hAnsi="Times New Roman" w:cs="Times New Roman"/>
      <w:b/>
      <w:bCs/>
      <w:shd w:val="clear" w:color="auto" w:fill="FFFFFF"/>
    </w:rPr>
  </w:style>
  <w:style w:type="character" w:customStyle="1" w:styleId="36">
    <w:name w:val="Основной текст (3)_"/>
    <w:basedOn w:val="a1"/>
    <w:link w:val="37"/>
    <w:uiPriority w:val="99"/>
    <w:locked/>
    <w:rsid w:val="00551B07"/>
    <w:rPr>
      <w:rFonts w:ascii="Times New Roman" w:hAnsi="Times New Roman" w:cs="Times New Roman"/>
      <w:b/>
      <w:bCs/>
      <w:shd w:val="clear" w:color="auto" w:fill="FFFFFF"/>
    </w:rPr>
  </w:style>
  <w:style w:type="character" w:customStyle="1" w:styleId="2MicrosoftSansSerif">
    <w:name w:val="Основной текст (2) + Microsoft Sans Serif"/>
    <w:aliases w:val="11 pt,Курсив,Интервал 0 pt"/>
    <w:basedOn w:val="26"/>
    <w:uiPriority w:val="99"/>
    <w:rsid w:val="00551B07"/>
    <w:rPr>
      <w:rFonts w:ascii="Microsoft Sans Serif" w:hAnsi="Microsoft Sans Serif" w:cs="Microsoft Sans Serif"/>
      <w:i/>
      <w:iCs/>
      <w:spacing w:val="-10"/>
      <w:sz w:val="22"/>
      <w:szCs w:val="22"/>
      <w:u w:val="none"/>
      <w:shd w:val="clear" w:color="auto" w:fill="FFFFFF"/>
    </w:rPr>
  </w:style>
  <w:style w:type="character" w:customStyle="1" w:styleId="3Exact">
    <w:name w:val="Основной текст (3) Exact"/>
    <w:basedOn w:val="a1"/>
    <w:uiPriority w:val="99"/>
    <w:rsid w:val="00551B07"/>
    <w:rPr>
      <w:rFonts w:ascii="Times New Roman" w:hAnsi="Times New Roman" w:cs="Times New Roman"/>
      <w:b/>
      <w:bCs/>
      <w:u w:val="none"/>
    </w:rPr>
  </w:style>
  <w:style w:type="character" w:customStyle="1" w:styleId="2Exact">
    <w:name w:val="Основной текст (2) Exact"/>
    <w:basedOn w:val="a1"/>
    <w:uiPriority w:val="99"/>
    <w:rsid w:val="00551B07"/>
    <w:rPr>
      <w:rFonts w:ascii="Times New Roman" w:hAnsi="Times New Roman" w:cs="Times New Roman"/>
      <w:u w:val="none"/>
    </w:rPr>
  </w:style>
  <w:style w:type="character" w:customStyle="1" w:styleId="4Exact">
    <w:name w:val="Основной текст (4) Exact"/>
    <w:basedOn w:val="a1"/>
    <w:uiPriority w:val="99"/>
    <w:rsid w:val="00551B07"/>
    <w:rPr>
      <w:rFonts w:ascii="Times New Roman" w:hAnsi="Times New Roman" w:cs="Times New Roman"/>
      <w:b/>
      <w:bCs/>
      <w:sz w:val="19"/>
      <w:szCs w:val="19"/>
      <w:u w:val="none"/>
    </w:rPr>
  </w:style>
  <w:style w:type="character" w:customStyle="1" w:styleId="affb">
    <w:name w:val="Колонтитул_"/>
    <w:basedOn w:val="a1"/>
    <w:link w:val="19"/>
    <w:uiPriority w:val="99"/>
    <w:locked/>
    <w:rsid w:val="00551B07"/>
    <w:rPr>
      <w:rFonts w:ascii="Times New Roman" w:hAnsi="Times New Roman" w:cs="Times New Roman"/>
      <w:shd w:val="clear" w:color="auto" w:fill="FFFFFF"/>
    </w:rPr>
  </w:style>
  <w:style w:type="character" w:customStyle="1" w:styleId="12pt">
    <w:name w:val="Колонтитул + 12 pt"/>
    <w:aliases w:val="Полужирный"/>
    <w:basedOn w:val="affb"/>
    <w:uiPriority w:val="99"/>
    <w:rsid w:val="00551B07"/>
    <w:rPr>
      <w:rFonts w:ascii="Times New Roman" w:hAnsi="Times New Roman" w:cs="Times New Roman"/>
      <w:b/>
      <w:bCs/>
      <w:sz w:val="24"/>
      <w:szCs w:val="24"/>
      <w:shd w:val="clear" w:color="auto" w:fill="FFFFFF"/>
    </w:rPr>
  </w:style>
  <w:style w:type="character" w:customStyle="1" w:styleId="32pt">
    <w:name w:val="Основной текст (3) + Интервал 2 pt"/>
    <w:basedOn w:val="36"/>
    <w:uiPriority w:val="99"/>
    <w:rsid w:val="00551B07"/>
    <w:rPr>
      <w:rFonts w:ascii="Times New Roman" w:hAnsi="Times New Roman" w:cs="Times New Roman"/>
      <w:b/>
      <w:bCs/>
      <w:spacing w:val="50"/>
      <w:shd w:val="clear" w:color="auto" w:fill="FFFFFF"/>
    </w:rPr>
  </w:style>
  <w:style w:type="character" w:customStyle="1" w:styleId="affc">
    <w:name w:val="Колонтитул"/>
    <w:basedOn w:val="affb"/>
    <w:uiPriority w:val="99"/>
    <w:rsid w:val="00551B07"/>
    <w:rPr>
      <w:rFonts w:ascii="Times New Roman" w:hAnsi="Times New Roman" w:cs="Times New Roman"/>
      <w:shd w:val="clear" w:color="auto" w:fill="FFFFFF"/>
    </w:rPr>
  </w:style>
  <w:style w:type="character" w:customStyle="1" w:styleId="9pt">
    <w:name w:val="Колонтитул + 9 pt"/>
    <w:aliases w:val="Полужирный2"/>
    <w:basedOn w:val="affb"/>
    <w:uiPriority w:val="99"/>
    <w:rsid w:val="00551B07"/>
    <w:rPr>
      <w:rFonts w:ascii="Times New Roman" w:hAnsi="Times New Roman" w:cs="Times New Roman"/>
      <w:b/>
      <w:bCs/>
      <w:sz w:val="18"/>
      <w:szCs w:val="18"/>
      <w:shd w:val="clear" w:color="auto" w:fill="FFFFFF"/>
    </w:rPr>
  </w:style>
  <w:style w:type="character" w:customStyle="1" w:styleId="43">
    <w:name w:val="Основной текст (4)_"/>
    <w:basedOn w:val="a1"/>
    <w:link w:val="44"/>
    <w:uiPriority w:val="99"/>
    <w:locked/>
    <w:rsid w:val="00551B07"/>
    <w:rPr>
      <w:rFonts w:ascii="Times New Roman" w:hAnsi="Times New Roman" w:cs="Times New Roman"/>
      <w:b/>
      <w:bCs/>
      <w:sz w:val="19"/>
      <w:szCs w:val="19"/>
      <w:shd w:val="clear" w:color="auto" w:fill="FFFFFF"/>
    </w:rPr>
  </w:style>
  <w:style w:type="character" w:customStyle="1" w:styleId="54">
    <w:name w:val="Основной текст (5)_"/>
    <w:basedOn w:val="a1"/>
    <w:link w:val="55"/>
    <w:uiPriority w:val="99"/>
    <w:locked/>
    <w:rsid w:val="00551B07"/>
    <w:rPr>
      <w:rFonts w:ascii="Times New Roman" w:hAnsi="Times New Roman" w:cs="Times New Roman"/>
      <w:b/>
      <w:bCs/>
      <w:sz w:val="17"/>
      <w:szCs w:val="17"/>
      <w:shd w:val="clear" w:color="auto" w:fill="FFFFFF"/>
    </w:rPr>
  </w:style>
  <w:style w:type="character" w:customStyle="1" w:styleId="affd">
    <w:name w:val="Подпись к таблице_"/>
    <w:basedOn w:val="a1"/>
    <w:link w:val="affe"/>
    <w:uiPriority w:val="99"/>
    <w:locked/>
    <w:rsid w:val="00551B07"/>
    <w:rPr>
      <w:rFonts w:ascii="Times New Roman" w:hAnsi="Times New Roman" w:cs="Times New Roman"/>
      <w:shd w:val="clear" w:color="auto" w:fill="FFFFFF"/>
    </w:rPr>
  </w:style>
  <w:style w:type="character" w:customStyle="1" w:styleId="24pt">
    <w:name w:val="Основной текст (2) + 4 pt"/>
    <w:basedOn w:val="26"/>
    <w:uiPriority w:val="99"/>
    <w:rsid w:val="00551B07"/>
    <w:rPr>
      <w:rFonts w:ascii="Times New Roman" w:hAnsi="Times New Roman" w:cs="Times New Roman"/>
      <w:sz w:val="8"/>
      <w:szCs w:val="8"/>
      <w:u w:val="none"/>
      <w:shd w:val="clear" w:color="auto" w:fill="FFFFFF"/>
    </w:rPr>
  </w:style>
  <w:style w:type="character" w:customStyle="1" w:styleId="Exact">
    <w:name w:val="Подпись к таблице Exact"/>
    <w:basedOn w:val="a1"/>
    <w:uiPriority w:val="99"/>
    <w:rsid w:val="00551B07"/>
    <w:rPr>
      <w:rFonts w:ascii="Times New Roman" w:hAnsi="Times New Roman" w:cs="Times New Roman"/>
      <w:u w:val="none"/>
    </w:rPr>
  </w:style>
  <w:style w:type="character" w:customStyle="1" w:styleId="290">
    <w:name w:val="Основной текст (2) + 9"/>
    <w:aliases w:val="5 pt,Полужирный1"/>
    <w:basedOn w:val="26"/>
    <w:uiPriority w:val="99"/>
    <w:rsid w:val="00551B07"/>
    <w:rPr>
      <w:rFonts w:ascii="Times New Roman" w:hAnsi="Times New Roman" w:cs="Times New Roman"/>
      <w:b/>
      <w:bCs/>
      <w:sz w:val="19"/>
      <w:szCs w:val="19"/>
      <w:u w:val="none"/>
      <w:shd w:val="clear" w:color="auto" w:fill="FFFFFF"/>
    </w:rPr>
  </w:style>
  <w:style w:type="character" w:customStyle="1" w:styleId="2Exact1">
    <w:name w:val="Основной текст (2) Exact1"/>
    <w:basedOn w:val="26"/>
    <w:uiPriority w:val="99"/>
    <w:rsid w:val="00551B07"/>
    <w:rPr>
      <w:rFonts w:ascii="Times New Roman" w:hAnsi="Times New Roman" w:cs="Times New Roman"/>
      <w:sz w:val="19"/>
      <w:szCs w:val="19"/>
      <w:u w:val="single"/>
      <w:shd w:val="clear" w:color="auto" w:fill="FFFFFF"/>
    </w:rPr>
  </w:style>
  <w:style w:type="character" w:customStyle="1" w:styleId="6Exact">
    <w:name w:val="Основной текст (6) Exact"/>
    <w:basedOn w:val="a1"/>
    <w:link w:val="61"/>
    <w:uiPriority w:val="99"/>
    <w:locked/>
    <w:rsid w:val="00551B07"/>
    <w:rPr>
      <w:rFonts w:ascii="Microsoft Sans Serif" w:hAnsi="Microsoft Sans Serif" w:cs="Microsoft Sans Serif"/>
      <w:shd w:val="clear" w:color="auto" w:fill="FFFFFF"/>
    </w:rPr>
  </w:style>
  <w:style w:type="character" w:customStyle="1" w:styleId="220">
    <w:name w:val="Основной текст (2)2"/>
    <w:basedOn w:val="26"/>
    <w:uiPriority w:val="99"/>
    <w:rsid w:val="00551B07"/>
    <w:rPr>
      <w:rFonts w:ascii="Times New Roman" w:hAnsi="Times New Roman" w:cs="Times New Roman"/>
      <w:sz w:val="19"/>
      <w:szCs w:val="19"/>
      <w:u w:val="single"/>
      <w:shd w:val="clear" w:color="auto" w:fill="FFFFFF"/>
    </w:rPr>
  </w:style>
  <w:style w:type="character" w:customStyle="1" w:styleId="2Candara">
    <w:name w:val="Основной текст (2) + Candara"/>
    <w:aliases w:val="10 pt"/>
    <w:basedOn w:val="26"/>
    <w:uiPriority w:val="99"/>
    <w:rsid w:val="00551B07"/>
    <w:rPr>
      <w:rFonts w:ascii="Candara" w:hAnsi="Candara" w:cs="Candara"/>
      <w:sz w:val="20"/>
      <w:szCs w:val="20"/>
      <w:u w:val="none"/>
      <w:shd w:val="clear" w:color="auto" w:fill="FFFFFF"/>
    </w:rPr>
  </w:style>
  <w:style w:type="character" w:customStyle="1" w:styleId="2MicrosoftSansSerif1">
    <w:name w:val="Основной текст (2) + Microsoft Sans Serif1"/>
    <w:aliases w:val="11 pt1,Курсив1,Интервал 0 pt1"/>
    <w:basedOn w:val="26"/>
    <w:uiPriority w:val="99"/>
    <w:rsid w:val="00551B07"/>
    <w:rPr>
      <w:rFonts w:ascii="Microsoft Sans Serif" w:hAnsi="Microsoft Sans Serif" w:cs="Microsoft Sans Serif"/>
      <w:i/>
      <w:iCs/>
      <w:spacing w:val="-10"/>
      <w:sz w:val="22"/>
      <w:szCs w:val="22"/>
      <w:u w:val="none"/>
      <w:shd w:val="clear" w:color="auto" w:fill="FFFFFF"/>
    </w:rPr>
  </w:style>
  <w:style w:type="paragraph" w:customStyle="1" w:styleId="18">
    <w:name w:val="Заголовок №1"/>
    <w:basedOn w:val="a0"/>
    <w:link w:val="17"/>
    <w:uiPriority w:val="99"/>
    <w:rsid w:val="00551B07"/>
    <w:pPr>
      <w:widowControl w:val="0"/>
      <w:shd w:val="clear" w:color="auto" w:fill="FFFFFF"/>
      <w:spacing w:line="274" w:lineRule="exact"/>
      <w:jc w:val="center"/>
      <w:outlineLvl w:val="0"/>
    </w:pPr>
    <w:rPr>
      <w:rFonts w:eastAsiaTheme="minorHAnsi"/>
      <w:b/>
      <w:bCs/>
      <w:sz w:val="22"/>
      <w:szCs w:val="22"/>
      <w:lang w:eastAsia="en-US"/>
    </w:rPr>
  </w:style>
  <w:style w:type="paragraph" w:customStyle="1" w:styleId="37">
    <w:name w:val="Основной текст (3)"/>
    <w:basedOn w:val="a0"/>
    <w:link w:val="36"/>
    <w:uiPriority w:val="99"/>
    <w:rsid w:val="00551B07"/>
    <w:pPr>
      <w:widowControl w:val="0"/>
      <w:shd w:val="clear" w:color="auto" w:fill="FFFFFF"/>
      <w:spacing w:after="240" w:line="274" w:lineRule="exact"/>
      <w:jc w:val="center"/>
    </w:pPr>
    <w:rPr>
      <w:rFonts w:eastAsiaTheme="minorHAnsi"/>
      <w:b/>
      <w:bCs/>
      <w:sz w:val="22"/>
      <w:szCs w:val="22"/>
      <w:lang w:eastAsia="en-US"/>
    </w:rPr>
  </w:style>
  <w:style w:type="paragraph" w:customStyle="1" w:styleId="211">
    <w:name w:val="Основной текст (2)1"/>
    <w:basedOn w:val="a0"/>
    <w:uiPriority w:val="99"/>
    <w:rsid w:val="00551B07"/>
    <w:pPr>
      <w:widowControl w:val="0"/>
      <w:shd w:val="clear" w:color="auto" w:fill="FFFFFF"/>
      <w:spacing w:before="240" w:after="120" w:line="240" w:lineRule="atLeast"/>
      <w:jc w:val="both"/>
    </w:pPr>
    <w:rPr>
      <w:rFonts w:eastAsia="Arial Unicode MS"/>
    </w:rPr>
  </w:style>
  <w:style w:type="paragraph" w:customStyle="1" w:styleId="44">
    <w:name w:val="Основной текст (4)"/>
    <w:basedOn w:val="a0"/>
    <w:link w:val="43"/>
    <w:uiPriority w:val="99"/>
    <w:rsid w:val="00551B07"/>
    <w:pPr>
      <w:widowControl w:val="0"/>
      <w:shd w:val="clear" w:color="auto" w:fill="FFFFFF"/>
      <w:spacing w:before="60" w:line="240" w:lineRule="atLeast"/>
      <w:jc w:val="both"/>
    </w:pPr>
    <w:rPr>
      <w:rFonts w:eastAsiaTheme="minorHAnsi"/>
      <w:b/>
      <w:bCs/>
      <w:sz w:val="19"/>
      <w:szCs w:val="19"/>
      <w:lang w:eastAsia="en-US"/>
    </w:rPr>
  </w:style>
  <w:style w:type="paragraph" w:customStyle="1" w:styleId="19">
    <w:name w:val="Колонтитул1"/>
    <w:basedOn w:val="a0"/>
    <w:link w:val="affb"/>
    <w:uiPriority w:val="99"/>
    <w:rsid w:val="00551B07"/>
    <w:pPr>
      <w:widowControl w:val="0"/>
      <w:shd w:val="clear" w:color="auto" w:fill="FFFFFF"/>
      <w:spacing w:line="278" w:lineRule="exact"/>
      <w:jc w:val="right"/>
    </w:pPr>
    <w:rPr>
      <w:rFonts w:eastAsiaTheme="minorHAnsi"/>
      <w:sz w:val="22"/>
      <w:szCs w:val="22"/>
      <w:lang w:eastAsia="en-US"/>
    </w:rPr>
  </w:style>
  <w:style w:type="paragraph" w:customStyle="1" w:styleId="55">
    <w:name w:val="Основной текст (5)"/>
    <w:basedOn w:val="a0"/>
    <w:link w:val="54"/>
    <w:uiPriority w:val="99"/>
    <w:rsid w:val="00551B07"/>
    <w:pPr>
      <w:widowControl w:val="0"/>
      <w:shd w:val="clear" w:color="auto" w:fill="FFFFFF"/>
      <w:spacing w:after="300" w:line="240" w:lineRule="atLeast"/>
      <w:jc w:val="center"/>
    </w:pPr>
    <w:rPr>
      <w:rFonts w:eastAsiaTheme="minorHAnsi"/>
      <w:b/>
      <w:bCs/>
      <w:sz w:val="17"/>
      <w:szCs w:val="17"/>
      <w:lang w:eastAsia="en-US"/>
    </w:rPr>
  </w:style>
  <w:style w:type="paragraph" w:customStyle="1" w:styleId="affe">
    <w:name w:val="Подпись к таблице"/>
    <w:basedOn w:val="a0"/>
    <w:link w:val="affd"/>
    <w:uiPriority w:val="99"/>
    <w:rsid w:val="00551B07"/>
    <w:pPr>
      <w:widowControl w:val="0"/>
      <w:shd w:val="clear" w:color="auto" w:fill="FFFFFF"/>
      <w:spacing w:line="240" w:lineRule="atLeast"/>
      <w:jc w:val="right"/>
    </w:pPr>
    <w:rPr>
      <w:rFonts w:eastAsiaTheme="minorHAnsi"/>
      <w:sz w:val="22"/>
      <w:szCs w:val="22"/>
      <w:lang w:eastAsia="en-US"/>
    </w:rPr>
  </w:style>
  <w:style w:type="paragraph" w:customStyle="1" w:styleId="61">
    <w:name w:val="Основной текст (6)"/>
    <w:basedOn w:val="a0"/>
    <w:link w:val="6Exact"/>
    <w:uiPriority w:val="99"/>
    <w:rsid w:val="00551B07"/>
    <w:pPr>
      <w:widowControl w:val="0"/>
      <w:shd w:val="clear" w:color="auto" w:fill="FFFFFF"/>
      <w:spacing w:line="240" w:lineRule="atLeast"/>
    </w:pPr>
    <w:rPr>
      <w:rFonts w:ascii="Microsoft Sans Serif" w:eastAsiaTheme="minorHAnsi" w:hAnsi="Microsoft Sans Serif" w:cs="Microsoft Sans Serif"/>
      <w:sz w:val="22"/>
      <w:szCs w:val="22"/>
      <w:lang w:eastAsia="en-US"/>
    </w:rPr>
  </w:style>
  <w:style w:type="paragraph" w:customStyle="1" w:styleId="Default">
    <w:name w:val="Default"/>
    <w:rsid w:val="00551B0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iPriority w:val="99"/>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0"/>
    <w:qFormat/>
    <w:rsid w:val="000D1CB7"/>
    <w:pPr>
      <w:keepLines w:val="0"/>
      <w:numPr>
        <w:ilvl w:val="1"/>
        <w:numId w:val="4"/>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1">
    <w:name w:val="Заголовок 2 Знак"/>
    <w:basedOn w:val="a1"/>
    <w:link w:val="20"/>
    <w:rsid w:val="000D1CB7"/>
    <w:rPr>
      <w:rFonts w:asciiTheme="majorHAnsi" w:eastAsiaTheme="majorEastAsia" w:hAnsiTheme="majorHAnsi" w:cstheme="majorBidi"/>
      <w:b/>
      <w:bCs/>
      <w:color w:val="4F81BD" w:themeColor="accent1"/>
      <w:sz w:val="26"/>
      <w:szCs w:val="26"/>
      <w:lang w:eastAsia="ru-RU"/>
    </w:rPr>
  </w:style>
  <w:style w:type="paragraph" w:styleId="22">
    <w:name w:val="Body Text Indent 2"/>
    <w:basedOn w:val="a0"/>
    <w:link w:val="23"/>
    <w:rsid w:val="00FD0928"/>
    <w:pPr>
      <w:ind w:left="720"/>
    </w:pPr>
    <w:rPr>
      <w:szCs w:val="20"/>
    </w:rPr>
  </w:style>
  <w:style w:type="character" w:customStyle="1" w:styleId="23">
    <w:name w:val="Основной текст с отступом 2 Знак"/>
    <w:basedOn w:val="a1"/>
    <w:link w:val="22"/>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uiPriority w:val="99"/>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4">
    <w:name w:val="Body Text 2"/>
    <w:basedOn w:val="a0"/>
    <w:link w:val="25"/>
    <w:rsid w:val="00FD0928"/>
    <w:pPr>
      <w:spacing w:after="120" w:line="480" w:lineRule="auto"/>
    </w:pPr>
    <w:rPr>
      <w:szCs w:val="20"/>
    </w:rPr>
  </w:style>
  <w:style w:type="character" w:customStyle="1" w:styleId="25">
    <w:name w:val="Основной текст 2 Знак"/>
    <w:basedOn w:val="a1"/>
    <w:link w:val="24"/>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6">
    <w:name w:val="Основной текст (2)_"/>
    <w:link w:val="27"/>
    <w:uiPriority w:val="99"/>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8">
    <w:name w:val="Заголовок №2_"/>
    <w:link w:val="29"/>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7">
    <w:name w:val="Основной текст (2)"/>
    <w:basedOn w:val="a0"/>
    <w:link w:val="26"/>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9">
    <w:name w:val="Заголовок №2"/>
    <w:basedOn w:val="a0"/>
    <w:link w:val="28"/>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a">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b">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c">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uiPriority w:val="99"/>
    <w:rsid w:val="00563A02"/>
    <w:pPr>
      <w:tabs>
        <w:tab w:val="center" w:pos="4677"/>
        <w:tab w:val="right" w:pos="9355"/>
      </w:tabs>
    </w:pPr>
  </w:style>
  <w:style w:type="character" w:customStyle="1" w:styleId="afa">
    <w:name w:val="Верхний колонтитул Знак"/>
    <w:basedOn w:val="a1"/>
    <w:link w:val="af9"/>
    <w:uiPriority w:val="9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6"/>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
    <w:name w:val="Подпись - Лево"/>
    <w:basedOn w:val="a0"/>
    <w:uiPriority w:val="99"/>
    <w:rsid w:val="007778AE"/>
    <w:pPr>
      <w:spacing w:after="120"/>
    </w:pPr>
    <w:rPr>
      <w:szCs w:val="20"/>
    </w:rPr>
  </w:style>
  <w:style w:type="paragraph" w:customStyle="1" w:styleId="FR1">
    <w:name w:val="FR1"/>
    <w:rsid w:val="007778AE"/>
    <w:pPr>
      <w:widowControl w:val="0"/>
      <w:spacing w:before="20" w:after="0" w:line="240" w:lineRule="auto"/>
      <w:jc w:val="right"/>
    </w:pPr>
    <w:rPr>
      <w:rFonts w:ascii="Arial" w:eastAsia="Times New Roman" w:hAnsi="Arial" w:cs="Times New Roman"/>
      <w:snapToGrid w:val="0"/>
      <w:sz w:val="20"/>
      <w:szCs w:val="20"/>
      <w:lang w:eastAsia="ru-RU"/>
    </w:rPr>
  </w:style>
  <w:style w:type="paragraph" w:customStyle="1" w:styleId="-0">
    <w:name w:val="Обычный-ава"/>
    <w:basedOn w:val="a0"/>
    <w:uiPriority w:val="99"/>
    <w:rsid w:val="007778AE"/>
    <w:pPr>
      <w:ind w:firstLine="709"/>
      <w:jc w:val="both"/>
    </w:pPr>
  </w:style>
  <w:style w:type="paragraph" w:customStyle="1" w:styleId="aff5">
    <w:name w:val="Таблицы (моноширинный)"/>
    <w:basedOn w:val="a0"/>
    <w:next w:val="a0"/>
    <w:rsid w:val="00A84DEF"/>
    <w:pPr>
      <w:widowControl w:val="0"/>
      <w:autoSpaceDE w:val="0"/>
      <w:autoSpaceDN w:val="0"/>
      <w:adjustRightInd w:val="0"/>
      <w:jc w:val="both"/>
    </w:pPr>
    <w:rPr>
      <w:rFonts w:ascii="Courier New" w:hAnsi="Courier New" w:cs="Courier New"/>
      <w:sz w:val="20"/>
      <w:szCs w:val="20"/>
    </w:rPr>
  </w:style>
  <w:style w:type="paragraph" w:styleId="HTML">
    <w:name w:val="HTML Preformatted"/>
    <w:basedOn w:val="a0"/>
    <w:link w:val="HTML0"/>
    <w:rsid w:val="00C1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C172FC"/>
    <w:rPr>
      <w:rFonts w:ascii="Courier New" w:eastAsia="Times New Roman" w:hAnsi="Courier New" w:cs="Courier New"/>
      <w:sz w:val="20"/>
      <w:szCs w:val="20"/>
      <w:lang w:eastAsia="ru-RU"/>
    </w:rPr>
  </w:style>
  <w:style w:type="paragraph" w:customStyle="1" w:styleId="42">
    <w:name w:val="Обычный4"/>
    <w:basedOn w:val="a0"/>
    <w:rsid w:val="00C172FC"/>
    <w:rPr>
      <w:szCs w:val="20"/>
    </w:rPr>
  </w:style>
  <w:style w:type="paragraph" w:customStyle="1" w:styleId="DefaultParagraphFontParaCharChar">
    <w:name w:val="Default Paragraph Font Para Char Char Знак"/>
    <w:basedOn w:val="a0"/>
    <w:rsid w:val="00C172FC"/>
    <w:pPr>
      <w:spacing w:after="160" w:line="240" w:lineRule="exact"/>
    </w:pPr>
    <w:rPr>
      <w:rFonts w:ascii="Verdana" w:hAnsi="Verdana" w:cs="Verdana"/>
      <w:sz w:val="20"/>
      <w:szCs w:val="20"/>
      <w:lang w:val="en-US" w:eastAsia="en-US"/>
    </w:rPr>
  </w:style>
  <w:style w:type="paragraph" w:customStyle="1" w:styleId="CoverAuthor">
    <w:name w:val="Cover Author"/>
    <w:basedOn w:val="a0"/>
    <w:rsid w:val="00C172FC"/>
    <w:pPr>
      <w:keepNext/>
      <w:suppressAutoHyphens/>
      <w:spacing w:after="120" w:line="240" w:lineRule="atLeast"/>
    </w:pPr>
    <w:rPr>
      <w:rFonts w:ascii="Arial" w:hAnsi="Arial" w:cs="Arial"/>
      <w:spacing w:val="-5"/>
      <w:sz w:val="28"/>
      <w:szCs w:val="28"/>
      <w:lang w:eastAsia="en-US"/>
    </w:rPr>
  </w:style>
  <w:style w:type="character" w:customStyle="1" w:styleId="apple-style-span">
    <w:name w:val="apple-style-span"/>
    <w:rsid w:val="00C172FC"/>
  </w:style>
  <w:style w:type="table" w:customStyle="1" w:styleId="16">
    <w:name w:val="Сетка таблицы1"/>
    <w:basedOn w:val="a2"/>
    <w:next w:val="aa"/>
    <w:uiPriority w:val="59"/>
    <w:rsid w:val="00C172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0"/>
    <w:uiPriority w:val="34"/>
    <w:qFormat/>
    <w:rsid w:val="00C172FC"/>
    <w:pPr>
      <w:spacing w:after="200" w:line="276" w:lineRule="auto"/>
      <w:ind w:left="720"/>
      <w:contextualSpacing/>
    </w:pPr>
    <w:rPr>
      <w:rFonts w:ascii="Calibri" w:eastAsia="Calibri" w:hAnsi="Calibri"/>
      <w:sz w:val="22"/>
      <w:szCs w:val="22"/>
      <w:lang w:eastAsia="en-US"/>
    </w:rPr>
  </w:style>
  <w:style w:type="paragraph" w:styleId="aff7">
    <w:name w:val="Title"/>
    <w:basedOn w:val="a0"/>
    <w:link w:val="aff8"/>
    <w:qFormat/>
    <w:rsid w:val="00C172FC"/>
    <w:pPr>
      <w:jc w:val="center"/>
    </w:pPr>
    <w:rPr>
      <w:sz w:val="28"/>
      <w:szCs w:val="28"/>
      <w:lang w:val="x-none" w:eastAsia="x-none"/>
    </w:rPr>
  </w:style>
  <w:style w:type="character" w:customStyle="1" w:styleId="aff8">
    <w:name w:val="Название Знак"/>
    <w:basedOn w:val="a1"/>
    <w:link w:val="aff7"/>
    <w:rsid w:val="00C172FC"/>
    <w:rPr>
      <w:rFonts w:ascii="Times New Roman" w:eastAsia="Times New Roman" w:hAnsi="Times New Roman" w:cs="Times New Roman"/>
      <w:sz w:val="28"/>
      <w:szCs w:val="28"/>
      <w:lang w:val="x-none" w:eastAsia="x-none"/>
    </w:rPr>
  </w:style>
  <w:style w:type="paragraph" w:customStyle="1" w:styleId="aff9">
    <w:name w:val="Пункт"/>
    <w:basedOn w:val="a0"/>
    <w:uiPriority w:val="99"/>
    <w:rsid w:val="00C172FC"/>
    <w:pPr>
      <w:spacing w:line="360" w:lineRule="auto"/>
      <w:jc w:val="both"/>
    </w:pPr>
    <w:rPr>
      <w:sz w:val="28"/>
      <w:szCs w:val="20"/>
    </w:rPr>
  </w:style>
  <w:style w:type="paragraph" w:customStyle="1" w:styleId="affa">
    <w:name w:val="a"/>
    <w:basedOn w:val="a0"/>
    <w:rsid w:val="00C172FC"/>
    <w:pPr>
      <w:spacing w:line="360" w:lineRule="auto"/>
      <w:jc w:val="both"/>
    </w:pPr>
    <w:rPr>
      <w:rFonts w:eastAsia="Calibri"/>
      <w:sz w:val="28"/>
      <w:szCs w:val="28"/>
    </w:rPr>
  </w:style>
  <w:style w:type="paragraph" w:customStyle="1" w:styleId="2">
    <w:name w:val="Пункт2"/>
    <w:basedOn w:val="aff9"/>
    <w:rsid w:val="007B525B"/>
    <w:pPr>
      <w:keepNext/>
      <w:numPr>
        <w:ilvl w:val="2"/>
        <w:numId w:val="34"/>
      </w:numPr>
      <w:suppressAutoHyphens/>
      <w:spacing w:before="240" w:after="120" w:line="240" w:lineRule="auto"/>
      <w:jc w:val="left"/>
      <w:outlineLvl w:val="2"/>
    </w:pPr>
    <w:rPr>
      <w:b/>
      <w:snapToGrid w:val="0"/>
    </w:rPr>
  </w:style>
  <w:style w:type="character" w:customStyle="1" w:styleId="17">
    <w:name w:val="Заголовок №1_"/>
    <w:basedOn w:val="a1"/>
    <w:link w:val="18"/>
    <w:uiPriority w:val="99"/>
    <w:locked/>
    <w:rsid w:val="00551B07"/>
    <w:rPr>
      <w:rFonts w:ascii="Times New Roman" w:hAnsi="Times New Roman" w:cs="Times New Roman"/>
      <w:b/>
      <w:bCs/>
      <w:shd w:val="clear" w:color="auto" w:fill="FFFFFF"/>
    </w:rPr>
  </w:style>
  <w:style w:type="character" w:customStyle="1" w:styleId="36">
    <w:name w:val="Основной текст (3)_"/>
    <w:basedOn w:val="a1"/>
    <w:link w:val="37"/>
    <w:uiPriority w:val="99"/>
    <w:locked/>
    <w:rsid w:val="00551B07"/>
    <w:rPr>
      <w:rFonts w:ascii="Times New Roman" w:hAnsi="Times New Roman" w:cs="Times New Roman"/>
      <w:b/>
      <w:bCs/>
      <w:shd w:val="clear" w:color="auto" w:fill="FFFFFF"/>
    </w:rPr>
  </w:style>
  <w:style w:type="character" w:customStyle="1" w:styleId="2MicrosoftSansSerif">
    <w:name w:val="Основной текст (2) + Microsoft Sans Serif"/>
    <w:aliases w:val="11 pt,Курсив,Интервал 0 pt"/>
    <w:basedOn w:val="26"/>
    <w:uiPriority w:val="99"/>
    <w:rsid w:val="00551B07"/>
    <w:rPr>
      <w:rFonts w:ascii="Microsoft Sans Serif" w:hAnsi="Microsoft Sans Serif" w:cs="Microsoft Sans Serif"/>
      <w:i/>
      <w:iCs/>
      <w:spacing w:val="-10"/>
      <w:sz w:val="22"/>
      <w:szCs w:val="22"/>
      <w:u w:val="none"/>
      <w:shd w:val="clear" w:color="auto" w:fill="FFFFFF"/>
    </w:rPr>
  </w:style>
  <w:style w:type="character" w:customStyle="1" w:styleId="3Exact">
    <w:name w:val="Основной текст (3) Exact"/>
    <w:basedOn w:val="a1"/>
    <w:uiPriority w:val="99"/>
    <w:rsid w:val="00551B07"/>
    <w:rPr>
      <w:rFonts w:ascii="Times New Roman" w:hAnsi="Times New Roman" w:cs="Times New Roman"/>
      <w:b/>
      <w:bCs/>
      <w:u w:val="none"/>
    </w:rPr>
  </w:style>
  <w:style w:type="character" w:customStyle="1" w:styleId="2Exact">
    <w:name w:val="Основной текст (2) Exact"/>
    <w:basedOn w:val="a1"/>
    <w:uiPriority w:val="99"/>
    <w:rsid w:val="00551B07"/>
    <w:rPr>
      <w:rFonts w:ascii="Times New Roman" w:hAnsi="Times New Roman" w:cs="Times New Roman"/>
      <w:u w:val="none"/>
    </w:rPr>
  </w:style>
  <w:style w:type="character" w:customStyle="1" w:styleId="4Exact">
    <w:name w:val="Основной текст (4) Exact"/>
    <w:basedOn w:val="a1"/>
    <w:uiPriority w:val="99"/>
    <w:rsid w:val="00551B07"/>
    <w:rPr>
      <w:rFonts w:ascii="Times New Roman" w:hAnsi="Times New Roman" w:cs="Times New Roman"/>
      <w:b/>
      <w:bCs/>
      <w:sz w:val="19"/>
      <w:szCs w:val="19"/>
      <w:u w:val="none"/>
    </w:rPr>
  </w:style>
  <w:style w:type="character" w:customStyle="1" w:styleId="affb">
    <w:name w:val="Колонтитул_"/>
    <w:basedOn w:val="a1"/>
    <w:link w:val="19"/>
    <w:uiPriority w:val="99"/>
    <w:locked/>
    <w:rsid w:val="00551B07"/>
    <w:rPr>
      <w:rFonts w:ascii="Times New Roman" w:hAnsi="Times New Roman" w:cs="Times New Roman"/>
      <w:shd w:val="clear" w:color="auto" w:fill="FFFFFF"/>
    </w:rPr>
  </w:style>
  <w:style w:type="character" w:customStyle="1" w:styleId="12pt">
    <w:name w:val="Колонтитул + 12 pt"/>
    <w:aliases w:val="Полужирный"/>
    <w:basedOn w:val="affb"/>
    <w:uiPriority w:val="99"/>
    <w:rsid w:val="00551B07"/>
    <w:rPr>
      <w:rFonts w:ascii="Times New Roman" w:hAnsi="Times New Roman" w:cs="Times New Roman"/>
      <w:b/>
      <w:bCs/>
      <w:sz w:val="24"/>
      <w:szCs w:val="24"/>
      <w:shd w:val="clear" w:color="auto" w:fill="FFFFFF"/>
    </w:rPr>
  </w:style>
  <w:style w:type="character" w:customStyle="1" w:styleId="32pt">
    <w:name w:val="Основной текст (3) + Интервал 2 pt"/>
    <w:basedOn w:val="36"/>
    <w:uiPriority w:val="99"/>
    <w:rsid w:val="00551B07"/>
    <w:rPr>
      <w:rFonts w:ascii="Times New Roman" w:hAnsi="Times New Roman" w:cs="Times New Roman"/>
      <w:b/>
      <w:bCs/>
      <w:spacing w:val="50"/>
      <w:shd w:val="clear" w:color="auto" w:fill="FFFFFF"/>
    </w:rPr>
  </w:style>
  <w:style w:type="character" w:customStyle="1" w:styleId="affc">
    <w:name w:val="Колонтитул"/>
    <w:basedOn w:val="affb"/>
    <w:uiPriority w:val="99"/>
    <w:rsid w:val="00551B07"/>
    <w:rPr>
      <w:rFonts w:ascii="Times New Roman" w:hAnsi="Times New Roman" w:cs="Times New Roman"/>
      <w:shd w:val="clear" w:color="auto" w:fill="FFFFFF"/>
    </w:rPr>
  </w:style>
  <w:style w:type="character" w:customStyle="1" w:styleId="9pt">
    <w:name w:val="Колонтитул + 9 pt"/>
    <w:aliases w:val="Полужирный2"/>
    <w:basedOn w:val="affb"/>
    <w:uiPriority w:val="99"/>
    <w:rsid w:val="00551B07"/>
    <w:rPr>
      <w:rFonts w:ascii="Times New Roman" w:hAnsi="Times New Roman" w:cs="Times New Roman"/>
      <w:b/>
      <w:bCs/>
      <w:sz w:val="18"/>
      <w:szCs w:val="18"/>
      <w:shd w:val="clear" w:color="auto" w:fill="FFFFFF"/>
    </w:rPr>
  </w:style>
  <w:style w:type="character" w:customStyle="1" w:styleId="43">
    <w:name w:val="Основной текст (4)_"/>
    <w:basedOn w:val="a1"/>
    <w:link w:val="44"/>
    <w:uiPriority w:val="99"/>
    <w:locked/>
    <w:rsid w:val="00551B07"/>
    <w:rPr>
      <w:rFonts w:ascii="Times New Roman" w:hAnsi="Times New Roman" w:cs="Times New Roman"/>
      <w:b/>
      <w:bCs/>
      <w:sz w:val="19"/>
      <w:szCs w:val="19"/>
      <w:shd w:val="clear" w:color="auto" w:fill="FFFFFF"/>
    </w:rPr>
  </w:style>
  <w:style w:type="character" w:customStyle="1" w:styleId="54">
    <w:name w:val="Основной текст (5)_"/>
    <w:basedOn w:val="a1"/>
    <w:link w:val="55"/>
    <w:uiPriority w:val="99"/>
    <w:locked/>
    <w:rsid w:val="00551B07"/>
    <w:rPr>
      <w:rFonts w:ascii="Times New Roman" w:hAnsi="Times New Roman" w:cs="Times New Roman"/>
      <w:b/>
      <w:bCs/>
      <w:sz w:val="17"/>
      <w:szCs w:val="17"/>
      <w:shd w:val="clear" w:color="auto" w:fill="FFFFFF"/>
    </w:rPr>
  </w:style>
  <w:style w:type="character" w:customStyle="1" w:styleId="affd">
    <w:name w:val="Подпись к таблице_"/>
    <w:basedOn w:val="a1"/>
    <w:link w:val="affe"/>
    <w:uiPriority w:val="99"/>
    <w:locked/>
    <w:rsid w:val="00551B07"/>
    <w:rPr>
      <w:rFonts w:ascii="Times New Roman" w:hAnsi="Times New Roman" w:cs="Times New Roman"/>
      <w:shd w:val="clear" w:color="auto" w:fill="FFFFFF"/>
    </w:rPr>
  </w:style>
  <w:style w:type="character" w:customStyle="1" w:styleId="24pt">
    <w:name w:val="Основной текст (2) + 4 pt"/>
    <w:basedOn w:val="26"/>
    <w:uiPriority w:val="99"/>
    <w:rsid w:val="00551B07"/>
    <w:rPr>
      <w:rFonts w:ascii="Times New Roman" w:hAnsi="Times New Roman" w:cs="Times New Roman"/>
      <w:sz w:val="8"/>
      <w:szCs w:val="8"/>
      <w:u w:val="none"/>
      <w:shd w:val="clear" w:color="auto" w:fill="FFFFFF"/>
    </w:rPr>
  </w:style>
  <w:style w:type="character" w:customStyle="1" w:styleId="Exact">
    <w:name w:val="Подпись к таблице Exact"/>
    <w:basedOn w:val="a1"/>
    <w:uiPriority w:val="99"/>
    <w:rsid w:val="00551B07"/>
    <w:rPr>
      <w:rFonts w:ascii="Times New Roman" w:hAnsi="Times New Roman" w:cs="Times New Roman"/>
      <w:u w:val="none"/>
    </w:rPr>
  </w:style>
  <w:style w:type="character" w:customStyle="1" w:styleId="290">
    <w:name w:val="Основной текст (2) + 9"/>
    <w:aliases w:val="5 pt,Полужирный1"/>
    <w:basedOn w:val="26"/>
    <w:uiPriority w:val="99"/>
    <w:rsid w:val="00551B07"/>
    <w:rPr>
      <w:rFonts w:ascii="Times New Roman" w:hAnsi="Times New Roman" w:cs="Times New Roman"/>
      <w:b/>
      <w:bCs/>
      <w:sz w:val="19"/>
      <w:szCs w:val="19"/>
      <w:u w:val="none"/>
      <w:shd w:val="clear" w:color="auto" w:fill="FFFFFF"/>
    </w:rPr>
  </w:style>
  <w:style w:type="character" w:customStyle="1" w:styleId="2Exact1">
    <w:name w:val="Основной текст (2) Exact1"/>
    <w:basedOn w:val="26"/>
    <w:uiPriority w:val="99"/>
    <w:rsid w:val="00551B07"/>
    <w:rPr>
      <w:rFonts w:ascii="Times New Roman" w:hAnsi="Times New Roman" w:cs="Times New Roman"/>
      <w:sz w:val="19"/>
      <w:szCs w:val="19"/>
      <w:u w:val="single"/>
      <w:shd w:val="clear" w:color="auto" w:fill="FFFFFF"/>
    </w:rPr>
  </w:style>
  <w:style w:type="character" w:customStyle="1" w:styleId="6Exact">
    <w:name w:val="Основной текст (6) Exact"/>
    <w:basedOn w:val="a1"/>
    <w:link w:val="61"/>
    <w:uiPriority w:val="99"/>
    <w:locked/>
    <w:rsid w:val="00551B07"/>
    <w:rPr>
      <w:rFonts w:ascii="Microsoft Sans Serif" w:hAnsi="Microsoft Sans Serif" w:cs="Microsoft Sans Serif"/>
      <w:shd w:val="clear" w:color="auto" w:fill="FFFFFF"/>
    </w:rPr>
  </w:style>
  <w:style w:type="character" w:customStyle="1" w:styleId="220">
    <w:name w:val="Основной текст (2)2"/>
    <w:basedOn w:val="26"/>
    <w:uiPriority w:val="99"/>
    <w:rsid w:val="00551B07"/>
    <w:rPr>
      <w:rFonts w:ascii="Times New Roman" w:hAnsi="Times New Roman" w:cs="Times New Roman"/>
      <w:sz w:val="19"/>
      <w:szCs w:val="19"/>
      <w:u w:val="single"/>
      <w:shd w:val="clear" w:color="auto" w:fill="FFFFFF"/>
    </w:rPr>
  </w:style>
  <w:style w:type="character" w:customStyle="1" w:styleId="2Candara">
    <w:name w:val="Основной текст (2) + Candara"/>
    <w:aliases w:val="10 pt"/>
    <w:basedOn w:val="26"/>
    <w:uiPriority w:val="99"/>
    <w:rsid w:val="00551B07"/>
    <w:rPr>
      <w:rFonts w:ascii="Candara" w:hAnsi="Candara" w:cs="Candara"/>
      <w:sz w:val="20"/>
      <w:szCs w:val="20"/>
      <w:u w:val="none"/>
      <w:shd w:val="clear" w:color="auto" w:fill="FFFFFF"/>
    </w:rPr>
  </w:style>
  <w:style w:type="character" w:customStyle="1" w:styleId="2MicrosoftSansSerif1">
    <w:name w:val="Основной текст (2) + Microsoft Sans Serif1"/>
    <w:aliases w:val="11 pt1,Курсив1,Интервал 0 pt1"/>
    <w:basedOn w:val="26"/>
    <w:uiPriority w:val="99"/>
    <w:rsid w:val="00551B07"/>
    <w:rPr>
      <w:rFonts w:ascii="Microsoft Sans Serif" w:hAnsi="Microsoft Sans Serif" w:cs="Microsoft Sans Serif"/>
      <w:i/>
      <w:iCs/>
      <w:spacing w:val="-10"/>
      <w:sz w:val="22"/>
      <w:szCs w:val="22"/>
      <w:u w:val="none"/>
      <w:shd w:val="clear" w:color="auto" w:fill="FFFFFF"/>
    </w:rPr>
  </w:style>
  <w:style w:type="paragraph" w:customStyle="1" w:styleId="18">
    <w:name w:val="Заголовок №1"/>
    <w:basedOn w:val="a0"/>
    <w:link w:val="17"/>
    <w:uiPriority w:val="99"/>
    <w:rsid w:val="00551B07"/>
    <w:pPr>
      <w:widowControl w:val="0"/>
      <w:shd w:val="clear" w:color="auto" w:fill="FFFFFF"/>
      <w:spacing w:line="274" w:lineRule="exact"/>
      <w:jc w:val="center"/>
      <w:outlineLvl w:val="0"/>
    </w:pPr>
    <w:rPr>
      <w:rFonts w:eastAsiaTheme="minorHAnsi"/>
      <w:b/>
      <w:bCs/>
      <w:sz w:val="22"/>
      <w:szCs w:val="22"/>
      <w:lang w:eastAsia="en-US"/>
    </w:rPr>
  </w:style>
  <w:style w:type="paragraph" w:customStyle="1" w:styleId="37">
    <w:name w:val="Основной текст (3)"/>
    <w:basedOn w:val="a0"/>
    <w:link w:val="36"/>
    <w:uiPriority w:val="99"/>
    <w:rsid w:val="00551B07"/>
    <w:pPr>
      <w:widowControl w:val="0"/>
      <w:shd w:val="clear" w:color="auto" w:fill="FFFFFF"/>
      <w:spacing w:after="240" w:line="274" w:lineRule="exact"/>
      <w:jc w:val="center"/>
    </w:pPr>
    <w:rPr>
      <w:rFonts w:eastAsiaTheme="minorHAnsi"/>
      <w:b/>
      <w:bCs/>
      <w:sz w:val="22"/>
      <w:szCs w:val="22"/>
      <w:lang w:eastAsia="en-US"/>
    </w:rPr>
  </w:style>
  <w:style w:type="paragraph" w:customStyle="1" w:styleId="211">
    <w:name w:val="Основной текст (2)1"/>
    <w:basedOn w:val="a0"/>
    <w:uiPriority w:val="99"/>
    <w:rsid w:val="00551B07"/>
    <w:pPr>
      <w:widowControl w:val="0"/>
      <w:shd w:val="clear" w:color="auto" w:fill="FFFFFF"/>
      <w:spacing w:before="240" w:after="120" w:line="240" w:lineRule="atLeast"/>
      <w:jc w:val="both"/>
    </w:pPr>
    <w:rPr>
      <w:rFonts w:eastAsia="Arial Unicode MS"/>
    </w:rPr>
  </w:style>
  <w:style w:type="paragraph" w:customStyle="1" w:styleId="44">
    <w:name w:val="Основной текст (4)"/>
    <w:basedOn w:val="a0"/>
    <w:link w:val="43"/>
    <w:uiPriority w:val="99"/>
    <w:rsid w:val="00551B07"/>
    <w:pPr>
      <w:widowControl w:val="0"/>
      <w:shd w:val="clear" w:color="auto" w:fill="FFFFFF"/>
      <w:spacing w:before="60" w:line="240" w:lineRule="atLeast"/>
      <w:jc w:val="both"/>
    </w:pPr>
    <w:rPr>
      <w:rFonts w:eastAsiaTheme="minorHAnsi"/>
      <w:b/>
      <w:bCs/>
      <w:sz w:val="19"/>
      <w:szCs w:val="19"/>
      <w:lang w:eastAsia="en-US"/>
    </w:rPr>
  </w:style>
  <w:style w:type="paragraph" w:customStyle="1" w:styleId="19">
    <w:name w:val="Колонтитул1"/>
    <w:basedOn w:val="a0"/>
    <w:link w:val="affb"/>
    <w:uiPriority w:val="99"/>
    <w:rsid w:val="00551B07"/>
    <w:pPr>
      <w:widowControl w:val="0"/>
      <w:shd w:val="clear" w:color="auto" w:fill="FFFFFF"/>
      <w:spacing w:line="278" w:lineRule="exact"/>
      <w:jc w:val="right"/>
    </w:pPr>
    <w:rPr>
      <w:rFonts w:eastAsiaTheme="minorHAnsi"/>
      <w:sz w:val="22"/>
      <w:szCs w:val="22"/>
      <w:lang w:eastAsia="en-US"/>
    </w:rPr>
  </w:style>
  <w:style w:type="paragraph" w:customStyle="1" w:styleId="55">
    <w:name w:val="Основной текст (5)"/>
    <w:basedOn w:val="a0"/>
    <w:link w:val="54"/>
    <w:uiPriority w:val="99"/>
    <w:rsid w:val="00551B07"/>
    <w:pPr>
      <w:widowControl w:val="0"/>
      <w:shd w:val="clear" w:color="auto" w:fill="FFFFFF"/>
      <w:spacing w:after="300" w:line="240" w:lineRule="atLeast"/>
      <w:jc w:val="center"/>
    </w:pPr>
    <w:rPr>
      <w:rFonts w:eastAsiaTheme="minorHAnsi"/>
      <w:b/>
      <w:bCs/>
      <w:sz w:val="17"/>
      <w:szCs w:val="17"/>
      <w:lang w:eastAsia="en-US"/>
    </w:rPr>
  </w:style>
  <w:style w:type="paragraph" w:customStyle="1" w:styleId="affe">
    <w:name w:val="Подпись к таблице"/>
    <w:basedOn w:val="a0"/>
    <w:link w:val="affd"/>
    <w:uiPriority w:val="99"/>
    <w:rsid w:val="00551B07"/>
    <w:pPr>
      <w:widowControl w:val="0"/>
      <w:shd w:val="clear" w:color="auto" w:fill="FFFFFF"/>
      <w:spacing w:line="240" w:lineRule="atLeast"/>
      <w:jc w:val="right"/>
    </w:pPr>
    <w:rPr>
      <w:rFonts w:eastAsiaTheme="minorHAnsi"/>
      <w:sz w:val="22"/>
      <w:szCs w:val="22"/>
      <w:lang w:eastAsia="en-US"/>
    </w:rPr>
  </w:style>
  <w:style w:type="paragraph" w:customStyle="1" w:styleId="61">
    <w:name w:val="Основной текст (6)"/>
    <w:basedOn w:val="a0"/>
    <w:link w:val="6Exact"/>
    <w:uiPriority w:val="99"/>
    <w:rsid w:val="00551B07"/>
    <w:pPr>
      <w:widowControl w:val="0"/>
      <w:shd w:val="clear" w:color="auto" w:fill="FFFFFF"/>
      <w:spacing w:line="240" w:lineRule="atLeast"/>
    </w:pPr>
    <w:rPr>
      <w:rFonts w:ascii="Microsoft Sans Serif" w:eastAsiaTheme="minorHAnsi" w:hAnsi="Microsoft Sans Serif" w:cs="Microsoft Sans Serif"/>
      <w:sz w:val="22"/>
      <w:szCs w:val="22"/>
      <w:lang w:eastAsia="en-US"/>
    </w:rPr>
  </w:style>
  <w:style w:type="paragraph" w:customStyle="1" w:styleId="Default">
    <w:name w:val="Default"/>
    <w:rsid w:val="00551B0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mailto:Lavrenteva.AI@mrsk-1.ru"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3.xml"/><Relationship Id="rId34"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hyperlink" Target="mailto::%20%20Polyakova.EV@mrsk-1.ru" TargetMode="External"/><Relationship Id="rId25" Type="http://schemas.openxmlformats.org/officeDocument/2006/relationships/header" Target="header5.xml"/><Relationship Id="rId33" Type="http://schemas.openxmlformats.org/officeDocument/2006/relationships/header" Target="header10.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eader" Target="header2.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eader" Target="header4.xml"/><Relationship Id="rId32" Type="http://schemas.openxmlformats.org/officeDocument/2006/relationships/footer" Target="footer4.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2b-mrsk.ru/" TargetMode="External"/><Relationship Id="rId23" Type="http://schemas.openxmlformats.org/officeDocument/2006/relationships/image" Target="media/image2.png"/><Relationship Id="rId28" Type="http://schemas.openxmlformats.org/officeDocument/2006/relationships/header" Target="header7.xml"/><Relationship Id="rId36" Type="http://schemas.openxmlformats.org/officeDocument/2006/relationships/header" Target="header12.xml"/><Relationship Id="rId19" Type="http://schemas.openxmlformats.org/officeDocument/2006/relationships/header" Target="header1.xml"/><Relationship Id="rId31" Type="http://schemas.openxmlformats.org/officeDocument/2006/relationships/header" Target="header9.xml"/><Relationship Id="rId4" Type="http://schemas.microsoft.com/office/2007/relationships/stylesWithEffects" Target="stylesWithEffects.xml"/><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82368-DD00-49F5-9508-0AA1A211C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20</Pages>
  <Words>5952</Words>
  <Characters>33933</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212</cp:revision>
  <dcterms:created xsi:type="dcterms:W3CDTF">2016-01-19T09:04:00Z</dcterms:created>
  <dcterms:modified xsi:type="dcterms:W3CDTF">2016-07-15T08:37:00Z</dcterms:modified>
</cp:coreProperties>
</file>